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1863" w:rsidRDefault="00811863">
      <w:pPr>
        <w:autoSpaceDE w:val="0"/>
        <w:autoSpaceDN w:val="0"/>
        <w:spacing w:after="78" w:line="220" w:lineRule="exact"/>
      </w:pPr>
    </w:p>
    <w:p w:rsidR="00811863" w:rsidRPr="004F68F1" w:rsidRDefault="00082EE2">
      <w:pPr>
        <w:autoSpaceDE w:val="0"/>
        <w:autoSpaceDN w:val="0"/>
        <w:spacing w:after="0" w:line="230" w:lineRule="auto"/>
        <w:ind w:left="1494"/>
        <w:rPr>
          <w:lang w:val="ru-RU"/>
        </w:rPr>
      </w:pP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811863" w:rsidRPr="004F68F1" w:rsidRDefault="00082EE2">
      <w:pPr>
        <w:autoSpaceDE w:val="0"/>
        <w:autoSpaceDN w:val="0"/>
        <w:spacing w:before="670" w:after="0" w:line="230" w:lineRule="auto"/>
        <w:ind w:left="129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Департамент образования, культуры и спорта Ненецкого автономного округа</w:t>
      </w:r>
    </w:p>
    <w:p w:rsidR="00811863" w:rsidRPr="004F68F1" w:rsidRDefault="00082EE2">
      <w:pPr>
        <w:autoSpaceDE w:val="0"/>
        <w:autoSpaceDN w:val="0"/>
        <w:spacing w:before="670" w:after="1376" w:line="230" w:lineRule="auto"/>
        <w:ind w:right="3652"/>
        <w:jc w:val="right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ГБОУ НАО "ОШ с.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Шойна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"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42"/>
        <w:gridCol w:w="3500"/>
        <w:gridCol w:w="3420"/>
      </w:tblGrid>
      <w:tr w:rsidR="00811863">
        <w:trPr>
          <w:trHeight w:hRule="exact" w:val="274"/>
        </w:trPr>
        <w:tc>
          <w:tcPr>
            <w:tcW w:w="3442" w:type="dxa"/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48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РАССМОТРЕНО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4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СОГЛАСОВАНО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48" w:after="0" w:line="230" w:lineRule="auto"/>
              <w:ind w:left="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УТВЕРЖДЕНО</w:t>
            </w:r>
          </w:p>
        </w:tc>
      </w:tr>
      <w:tr w:rsidR="00811863" w:rsidRPr="004F68F1">
        <w:trPr>
          <w:trHeight w:hRule="exact" w:val="200"/>
        </w:trPr>
        <w:tc>
          <w:tcPr>
            <w:tcW w:w="3442" w:type="dxa"/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Руководитель МО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after="0" w:line="230" w:lineRule="auto"/>
              <w:jc w:val="center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Заместитель директора школы по УВР</w:t>
            </w:r>
          </w:p>
        </w:tc>
        <w:tc>
          <w:tcPr>
            <w:tcW w:w="3420" w:type="dxa"/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after="0" w:line="230" w:lineRule="auto"/>
              <w:ind w:left="9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Директор ГБОУ НАО "ОШ с.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Шойна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"</w:t>
            </w:r>
          </w:p>
        </w:tc>
      </w:tr>
      <w:tr w:rsidR="00811863">
        <w:trPr>
          <w:trHeight w:hRule="exact" w:val="312"/>
        </w:trPr>
        <w:tc>
          <w:tcPr>
            <w:tcW w:w="3442" w:type="dxa"/>
            <w:vMerge w:val="restart"/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382" w:after="0" w:line="230" w:lineRule="auto"/>
              <w:jc w:val="center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Заместитель директора школы по УВР</w:t>
            </w:r>
          </w:p>
        </w:tc>
        <w:tc>
          <w:tcPr>
            <w:tcW w:w="3500" w:type="dxa"/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after="0" w:line="230" w:lineRule="auto"/>
              <w:ind w:left="76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ГБОУ НАО "ОШ с.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Шойна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"</w:t>
            </w:r>
          </w:p>
        </w:tc>
        <w:tc>
          <w:tcPr>
            <w:tcW w:w="3420" w:type="dxa"/>
            <w:vMerge w:val="restart"/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98" w:after="0" w:line="230" w:lineRule="auto"/>
              <w:ind w:left="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Широкая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Т. П.</w:t>
            </w:r>
          </w:p>
        </w:tc>
      </w:tr>
      <w:tr w:rsidR="00811863">
        <w:trPr>
          <w:trHeight w:hRule="exact" w:val="297"/>
        </w:trPr>
        <w:tc>
          <w:tcPr>
            <w:tcW w:w="3463" w:type="dxa"/>
            <w:vMerge/>
          </w:tcPr>
          <w:p w:rsidR="00811863" w:rsidRDefault="00811863"/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0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______________Трудолюбова Е. В.</w:t>
            </w:r>
          </w:p>
        </w:tc>
        <w:tc>
          <w:tcPr>
            <w:tcW w:w="3463" w:type="dxa"/>
            <w:vMerge/>
          </w:tcPr>
          <w:p w:rsidR="00811863" w:rsidRDefault="00811863"/>
        </w:tc>
      </w:tr>
      <w:tr w:rsidR="00811863">
        <w:trPr>
          <w:trHeight w:hRule="exact" w:val="109"/>
        </w:trPr>
        <w:tc>
          <w:tcPr>
            <w:tcW w:w="3442" w:type="dxa"/>
            <w:vMerge w:val="restart"/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after="0" w:line="230" w:lineRule="auto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 xml:space="preserve">ГБОУ НАО "ОШ с.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Шойна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102"/>
                <w:sz w:val="20"/>
                <w:lang w:val="ru-RU"/>
              </w:rPr>
              <w:t>"</w:t>
            </w:r>
          </w:p>
        </w:tc>
        <w:tc>
          <w:tcPr>
            <w:tcW w:w="3463" w:type="dxa"/>
            <w:vMerge/>
          </w:tcPr>
          <w:p w:rsidR="00811863" w:rsidRPr="004F68F1" w:rsidRDefault="00811863">
            <w:pPr>
              <w:rPr>
                <w:lang w:val="ru-RU"/>
              </w:rPr>
            </w:pPr>
          </w:p>
        </w:tc>
        <w:tc>
          <w:tcPr>
            <w:tcW w:w="3420" w:type="dxa"/>
            <w:vMerge w:val="restart"/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after="0" w:line="230" w:lineRule="auto"/>
              <w:ind w:left="9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Приказ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 xml:space="preserve"> №85а</w:t>
            </w:r>
          </w:p>
        </w:tc>
      </w:tr>
      <w:tr w:rsidR="00811863">
        <w:trPr>
          <w:trHeight w:hRule="exact" w:val="302"/>
        </w:trPr>
        <w:tc>
          <w:tcPr>
            <w:tcW w:w="3463" w:type="dxa"/>
            <w:vMerge/>
          </w:tcPr>
          <w:p w:rsidR="00811863" w:rsidRDefault="00811863"/>
        </w:tc>
        <w:tc>
          <w:tcPr>
            <w:tcW w:w="3500" w:type="dxa"/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6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№19</w:t>
            </w:r>
          </w:p>
        </w:tc>
        <w:tc>
          <w:tcPr>
            <w:tcW w:w="3463" w:type="dxa"/>
            <w:vMerge/>
          </w:tcPr>
          <w:p w:rsidR="00811863" w:rsidRDefault="00811863"/>
        </w:tc>
      </w:tr>
      <w:tr w:rsidR="00811863">
        <w:trPr>
          <w:trHeight w:hRule="exact" w:val="300"/>
        </w:trPr>
        <w:tc>
          <w:tcPr>
            <w:tcW w:w="3442" w:type="dxa"/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______________Трудолюбова Е. В.</w:t>
            </w:r>
          </w:p>
        </w:tc>
        <w:tc>
          <w:tcPr>
            <w:tcW w:w="3500" w:type="dxa"/>
            <w:vMerge w:val="restart"/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98" w:after="0" w:line="230" w:lineRule="auto"/>
              <w:ind w:left="76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"3" июня  2022 г.</w:t>
            </w:r>
          </w:p>
        </w:tc>
        <w:tc>
          <w:tcPr>
            <w:tcW w:w="3420" w:type="dxa"/>
            <w:vMerge w:val="restart"/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after="0" w:line="230" w:lineRule="auto"/>
              <w:ind w:left="9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от "3" июня2022 г.</w:t>
            </w:r>
          </w:p>
        </w:tc>
      </w:tr>
      <w:tr w:rsidR="00811863">
        <w:trPr>
          <w:trHeight w:hRule="exact" w:val="388"/>
        </w:trPr>
        <w:tc>
          <w:tcPr>
            <w:tcW w:w="3442" w:type="dxa"/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2" w:after="0" w:line="230" w:lineRule="auto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20"/>
              </w:rPr>
              <w:t>Протокол №6</w:t>
            </w:r>
          </w:p>
        </w:tc>
        <w:tc>
          <w:tcPr>
            <w:tcW w:w="3463" w:type="dxa"/>
            <w:vMerge/>
          </w:tcPr>
          <w:p w:rsidR="00811863" w:rsidRDefault="00811863"/>
        </w:tc>
        <w:tc>
          <w:tcPr>
            <w:tcW w:w="3463" w:type="dxa"/>
            <w:vMerge/>
          </w:tcPr>
          <w:p w:rsidR="00811863" w:rsidRDefault="00811863"/>
        </w:tc>
      </w:tr>
    </w:tbl>
    <w:p w:rsidR="00811863" w:rsidRPr="004F68F1" w:rsidRDefault="00082EE2">
      <w:pPr>
        <w:autoSpaceDE w:val="0"/>
        <w:autoSpaceDN w:val="0"/>
        <w:spacing w:before="122" w:after="0" w:line="230" w:lineRule="auto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w w:val="102"/>
          <w:sz w:val="20"/>
          <w:lang w:val="ru-RU"/>
        </w:rPr>
        <w:t>от "3" июня2022 г.</w:t>
      </w:r>
    </w:p>
    <w:p w:rsidR="00811863" w:rsidRPr="004F68F1" w:rsidRDefault="00082EE2">
      <w:pPr>
        <w:autoSpaceDE w:val="0"/>
        <w:autoSpaceDN w:val="0"/>
        <w:spacing w:before="1038" w:after="0" w:line="230" w:lineRule="auto"/>
        <w:jc w:val="center"/>
        <w:rPr>
          <w:lang w:val="ru-RU"/>
        </w:rPr>
      </w:pP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>РАБОЧАЯ ПРОГРАММА</w:t>
      </w:r>
    </w:p>
    <w:p w:rsidR="00811863" w:rsidRPr="004F68F1" w:rsidRDefault="00082EE2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b/>
          <w:color w:val="000000"/>
          <w:sz w:val="24"/>
        </w:rPr>
        <w:t>ID</w:t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1923415)</w:t>
      </w:r>
    </w:p>
    <w:p w:rsidR="00811863" w:rsidRPr="004F68F1" w:rsidRDefault="00082EE2">
      <w:pPr>
        <w:autoSpaceDE w:val="0"/>
        <w:autoSpaceDN w:val="0"/>
        <w:spacing w:before="166" w:after="0" w:line="230" w:lineRule="auto"/>
        <w:ind w:right="4118"/>
        <w:jc w:val="right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учебного предмета</w:t>
      </w:r>
    </w:p>
    <w:p w:rsidR="00811863" w:rsidRPr="004F68F1" w:rsidRDefault="00082EE2">
      <w:pPr>
        <w:autoSpaceDE w:val="0"/>
        <w:autoSpaceDN w:val="0"/>
        <w:spacing w:before="70" w:after="0" w:line="230" w:lineRule="auto"/>
        <w:ind w:right="3284"/>
        <w:jc w:val="right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«Иностранный язык (английский)»</w:t>
      </w:r>
    </w:p>
    <w:p w:rsidR="00811863" w:rsidRPr="004F68F1" w:rsidRDefault="00082EE2">
      <w:pPr>
        <w:autoSpaceDE w:val="0"/>
        <w:autoSpaceDN w:val="0"/>
        <w:spacing w:before="670" w:after="0" w:line="230" w:lineRule="auto"/>
        <w:ind w:right="2832"/>
        <w:jc w:val="right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для 5 класса основного общего образования</w:t>
      </w:r>
    </w:p>
    <w:p w:rsidR="004F68F1" w:rsidRDefault="00082EE2" w:rsidP="004F68F1">
      <w:pPr>
        <w:autoSpaceDE w:val="0"/>
        <w:autoSpaceDN w:val="0"/>
        <w:spacing w:before="72" w:after="0" w:line="230" w:lineRule="auto"/>
        <w:ind w:right="3716"/>
        <w:jc w:val="right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на 2022-2023  учебный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год</w:t>
      </w:r>
    </w:p>
    <w:p w:rsidR="004F68F1" w:rsidRDefault="004F68F1" w:rsidP="004F68F1">
      <w:pPr>
        <w:autoSpaceDE w:val="0"/>
        <w:autoSpaceDN w:val="0"/>
        <w:spacing w:before="72" w:after="0" w:line="230" w:lineRule="auto"/>
        <w:ind w:right="3716"/>
        <w:jc w:val="right"/>
        <w:rPr>
          <w:lang w:val="ru-RU"/>
        </w:rPr>
      </w:pPr>
    </w:p>
    <w:p w:rsidR="004F68F1" w:rsidRDefault="004F68F1" w:rsidP="004F68F1">
      <w:pPr>
        <w:autoSpaceDE w:val="0"/>
        <w:autoSpaceDN w:val="0"/>
        <w:spacing w:before="72" w:after="0" w:line="230" w:lineRule="auto"/>
        <w:ind w:right="40"/>
        <w:jc w:val="right"/>
        <w:rPr>
          <w:lang w:val="ru-RU"/>
        </w:rPr>
      </w:pPr>
      <w:r>
        <w:rPr>
          <w:lang w:val="ru-RU"/>
        </w:rPr>
        <w:t xml:space="preserve">            </w:t>
      </w:r>
    </w:p>
    <w:p w:rsidR="004F68F1" w:rsidRDefault="004F68F1" w:rsidP="004F68F1">
      <w:pPr>
        <w:autoSpaceDE w:val="0"/>
        <w:autoSpaceDN w:val="0"/>
        <w:spacing w:before="72" w:after="0" w:line="230" w:lineRule="auto"/>
        <w:ind w:right="40"/>
        <w:jc w:val="right"/>
        <w:rPr>
          <w:lang w:val="ru-RU"/>
        </w:rPr>
      </w:pPr>
    </w:p>
    <w:p w:rsidR="004F68F1" w:rsidRDefault="004F68F1" w:rsidP="004F68F1">
      <w:pPr>
        <w:autoSpaceDE w:val="0"/>
        <w:autoSpaceDN w:val="0"/>
        <w:spacing w:before="72" w:after="0" w:line="230" w:lineRule="auto"/>
        <w:ind w:right="40"/>
        <w:jc w:val="right"/>
        <w:rPr>
          <w:lang w:val="ru-RU"/>
        </w:rPr>
      </w:pPr>
    </w:p>
    <w:p w:rsidR="004F68F1" w:rsidRDefault="004F68F1" w:rsidP="004F68F1">
      <w:pPr>
        <w:autoSpaceDE w:val="0"/>
        <w:autoSpaceDN w:val="0"/>
        <w:spacing w:before="72" w:after="0" w:line="230" w:lineRule="auto"/>
        <w:ind w:right="40"/>
        <w:jc w:val="right"/>
        <w:rPr>
          <w:lang w:val="ru-RU"/>
        </w:rPr>
      </w:pPr>
    </w:p>
    <w:p w:rsidR="00811863" w:rsidRPr="004F68F1" w:rsidRDefault="00082EE2" w:rsidP="004F68F1">
      <w:pPr>
        <w:autoSpaceDE w:val="0"/>
        <w:autoSpaceDN w:val="0"/>
        <w:spacing w:before="72" w:after="0" w:line="230" w:lineRule="auto"/>
        <w:ind w:right="40"/>
        <w:jc w:val="right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Составитель: 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Коротких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Екатерина Аркадьевна</w:t>
      </w:r>
    </w:p>
    <w:p w:rsidR="00811863" w:rsidRPr="004F68F1" w:rsidRDefault="00082EE2">
      <w:pPr>
        <w:autoSpaceDE w:val="0"/>
        <w:autoSpaceDN w:val="0"/>
        <w:spacing w:before="70" w:after="0" w:line="230" w:lineRule="auto"/>
        <w:ind w:right="120"/>
        <w:jc w:val="right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учитель английского языка</w:t>
      </w:r>
    </w:p>
    <w:p w:rsidR="004F68F1" w:rsidRDefault="004F68F1">
      <w:pPr>
        <w:rPr>
          <w:lang w:val="ru-RU"/>
        </w:rPr>
      </w:pPr>
    </w:p>
    <w:p w:rsidR="004F68F1" w:rsidRPr="004F68F1" w:rsidRDefault="004F68F1" w:rsidP="004F68F1">
      <w:pPr>
        <w:rPr>
          <w:lang w:val="ru-RU"/>
        </w:rPr>
      </w:pPr>
    </w:p>
    <w:p w:rsidR="004F68F1" w:rsidRDefault="004F68F1" w:rsidP="004F68F1">
      <w:pPr>
        <w:tabs>
          <w:tab w:val="left" w:pos="4164"/>
        </w:tabs>
        <w:rPr>
          <w:lang w:val="ru-RU"/>
        </w:rPr>
      </w:pPr>
    </w:p>
    <w:p w:rsidR="004F68F1" w:rsidRDefault="004F68F1" w:rsidP="004F68F1">
      <w:pPr>
        <w:rPr>
          <w:lang w:val="ru-RU"/>
        </w:rPr>
      </w:pPr>
    </w:p>
    <w:p w:rsidR="004F68F1" w:rsidRDefault="004F68F1" w:rsidP="004F68F1">
      <w:pPr>
        <w:tabs>
          <w:tab w:val="left" w:pos="4644"/>
        </w:tabs>
        <w:rPr>
          <w:lang w:val="ru-RU"/>
        </w:rPr>
      </w:pPr>
    </w:p>
    <w:p w:rsidR="00811863" w:rsidRDefault="00811863">
      <w:pPr>
        <w:autoSpaceDE w:val="0"/>
        <w:autoSpaceDN w:val="0"/>
        <w:spacing w:after="216" w:line="220" w:lineRule="exact"/>
        <w:rPr>
          <w:lang w:val="ru-RU"/>
        </w:rPr>
      </w:pPr>
    </w:p>
    <w:p w:rsidR="004F68F1" w:rsidRDefault="004F68F1">
      <w:pPr>
        <w:autoSpaceDE w:val="0"/>
        <w:autoSpaceDN w:val="0"/>
        <w:spacing w:after="216" w:line="220" w:lineRule="exact"/>
        <w:rPr>
          <w:lang w:val="ru-RU"/>
        </w:rPr>
      </w:pPr>
    </w:p>
    <w:p w:rsidR="004F68F1" w:rsidRPr="004F68F1" w:rsidRDefault="004F68F1" w:rsidP="004F68F1">
      <w:pPr>
        <w:autoSpaceDE w:val="0"/>
        <w:autoSpaceDN w:val="0"/>
        <w:spacing w:after="216" w:line="220" w:lineRule="exact"/>
        <w:jc w:val="center"/>
        <w:rPr>
          <w:lang w:val="ru-RU"/>
        </w:rPr>
      </w:pPr>
      <w:r>
        <w:rPr>
          <w:lang w:val="ru-RU"/>
        </w:rPr>
        <w:t xml:space="preserve">с. </w:t>
      </w:r>
      <w:proofErr w:type="spellStart"/>
      <w:r>
        <w:rPr>
          <w:lang w:val="ru-RU"/>
        </w:rPr>
        <w:t>Шойна</w:t>
      </w:r>
      <w:proofErr w:type="spellEnd"/>
      <w:r>
        <w:rPr>
          <w:lang w:val="ru-RU"/>
        </w:rPr>
        <w:t>, 2022</w:t>
      </w:r>
    </w:p>
    <w:p w:rsidR="00811863" w:rsidRPr="004F68F1" w:rsidRDefault="00082EE2">
      <w:pPr>
        <w:autoSpaceDE w:val="0"/>
        <w:autoSpaceDN w:val="0"/>
        <w:spacing w:after="0" w:line="230" w:lineRule="auto"/>
        <w:rPr>
          <w:lang w:val="ru-RU"/>
        </w:rPr>
      </w:pP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ПОЯСНИТЕЛЬНАЯ ЗАПИСКА</w:t>
      </w:r>
    </w:p>
    <w:p w:rsidR="00811863" w:rsidRPr="004F68F1" w:rsidRDefault="00082EE2">
      <w:pPr>
        <w:autoSpaceDE w:val="0"/>
        <w:autoSpaceDN w:val="0"/>
        <w:spacing w:before="346" w:after="0" w:line="286" w:lineRule="auto"/>
        <w:ind w:right="144" w:firstLine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Рабочая программа по английскому языку для обучающихся 5 классов составлена на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основе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«Т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ребований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к результатам освоения основной образовательной программы», представленных в Федеральном государственном образовательном стандарте основного общего образования, с учётом распределённых по классам проверяемых требований к результатам освоения ос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новной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образовательной программы основного общего образования и элементов содержания,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представленных в Универсальном кодификаторе по иностранному (английскому) языку, а также на основе характеристики 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планируемых результатов духовно-нравственного развития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, воспитания и социализации обучающихся, представленной в Примерной программе воспитания (одобрено решением ФУМО от 02.06.2020 г.).</w:t>
      </w:r>
      <w:proofErr w:type="gramEnd"/>
    </w:p>
    <w:p w:rsidR="00811863" w:rsidRPr="004F68F1" w:rsidRDefault="00082EE2">
      <w:pPr>
        <w:autoSpaceDE w:val="0"/>
        <w:autoSpaceDN w:val="0"/>
        <w:spacing w:before="264" w:after="0" w:line="262" w:lineRule="auto"/>
        <w:rPr>
          <w:lang w:val="ru-RU"/>
        </w:rPr>
      </w:pP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>ОБЩАЯ ХАРАКТЕРИСТИКА УЧЕБНОГО ПРЕДМЕТА «ИНОСТРАННЫЙ (АНГЛИЙСКИЙ) ЯЗЫК »</w:t>
      </w:r>
    </w:p>
    <w:p w:rsidR="00811863" w:rsidRPr="004F68F1" w:rsidRDefault="00082EE2">
      <w:pPr>
        <w:autoSpaceDE w:val="0"/>
        <w:autoSpaceDN w:val="0"/>
        <w:spacing w:before="166" w:after="0" w:line="286" w:lineRule="auto"/>
        <w:ind w:right="288" w:firstLine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Предмету «Иностранный (английский) язык» принадлежит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важное место в системе общего образования и воспитания современного школьника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языков как инструмен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та межличностного и межкультурного взаимодействия, способствует их общему речевому развитию, воспитанию гражданской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идентичности, расширению кругозора, воспитанию чувств и эмоций. Наряду с этим иностранный язык выступает инструментом овладения другими пре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дметными областями в сфере гуманитарных, математических, 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естественно-научных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других наук и становится важной составляющей базы для общего и специального образования.</w:t>
      </w:r>
    </w:p>
    <w:p w:rsidR="00811863" w:rsidRPr="004F68F1" w:rsidRDefault="00082EE2">
      <w:pPr>
        <w:autoSpaceDE w:val="0"/>
        <w:autoSpaceDN w:val="0"/>
        <w:spacing w:before="190" w:after="0" w:line="281" w:lineRule="auto"/>
        <w:ind w:firstLine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В последние десятилетия наблюдается трансформация взглядов на владение иностранным языком, усиление общественных запросов на квалифицированных и мобильных людей, способных быстро адаптироваться к изменяющимся потребностям общества, овладевать новыми компет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енциями. Владение иностранным языком обеспечивает быстрый доступ к передовым международным научным и технологическим достижениям и расширяет возможности образования и самообразования.</w:t>
      </w:r>
    </w:p>
    <w:p w:rsidR="00811863" w:rsidRPr="004F68F1" w:rsidRDefault="00082EE2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Владение иностранным языком сейчас рассматривается как часть профессии,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поэтому он является универсальным предметом, которым стремятся овладеть современные школьники независимо от выбранных ими профильных предметов (математика, история, химия, физика и др.). Таким образом, владение иностранным языком становится одним из важней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ших средств социализации и успешной профессиональной деятельности выпускника школы.</w:t>
      </w:r>
    </w:p>
    <w:p w:rsidR="00811863" w:rsidRPr="004F68F1" w:rsidRDefault="00082EE2">
      <w:pPr>
        <w:autoSpaceDE w:val="0"/>
        <w:autoSpaceDN w:val="0"/>
        <w:spacing w:before="190" w:after="0" w:line="281" w:lineRule="auto"/>
        <w:ind w:right="288" w:firstLine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Возрастает значимость владения разными иностранными 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языками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как в качестве первого, так и в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качество второго. Расширение номенклатуры изучаемых языков соответствует стратегическим интересам России в эпоху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постглобализации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и многополярного мира. Знание родного языка экономического или политического партнёра обеспечивает более эффективное общение,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учитывающее особенности культуры партнёра, что позволяет успешнее решать возникающие проблемы и избегать конфликтов.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190" w:after="0" w:line="262" w:lineRule="auto"/>
        <w:ind w:right="1728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Естественно, возрастание значимости владения иностранными языками приводит к переосмыслению целей и содержания обучения предмету.</w:t>
      </w:r>
    </w:p>
    <w:p w:rsidR="00811863" w:rsidRPr="004F68F1" w:rsidRDefault="00082EE2">
      <w:pPr>
        <w:autoSpaceDE w:val="0"/>
        <w:autoSpaceDN w:val="0"/>
        <w:spacing w:before="262" w:after="0" w:line="230" w:lineRule="auto"/>
        <w:rPr>
          <w:lang w:val="ru-RU"/>
        </w:rPr>
      </w:pP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>ЦЕЛИ ИЗ</w:t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>УЧЕНИЯ УЧЕБНОГО ПРЕДМЕТА «ИНОСТРАННЫЙ (АНГЛИЙСКИЙ) ЯЗЫК»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166" w:after="0" w:line="262" w:lineRule="auto"/>
        <w:ind w:right="144"/>
        <w:rPr>
          <w:lang w:val="ru-RU"/>
        </w:rPr>
      </w:pP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В свете сказанного выше цели иноязычного образования становятся более сложными по структуре, формулируются на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ценностном, когнитивном и прагматическом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уровнях и, соответственно,</w:t>
      </w:r>
      <w:proofErr w:type="gramEnd"/>
    </w:p>
    <w:p w:rsidR="00811863" w:rsidRPr="004F68F1" w:rsidRDefault="00811863">
      <w:pPr>
        <w:rPr>
          <w:lang w:val="ru-RU"/>
        </w:rPr>
        <w:sectPr w:rsidR="00811863" w:rsidRPr="004F68F1">
          <w:pgSz w:w="11900" w:h="16840"/>
          <w:pgMar w:top="436" w:right="650" w:bottom="356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11863" w:rsidRPr="004F68F1" w:rsidRDefault="00811863">
      <w:pPr>
        <w:autoSpaceDE w:val="0"/>
        <w:autoSpaceDN w:val="0"/>
        <w:spacing w:after="66" w:line="220" w:lineRule="exact"/>
        <w:rPr>
          <w:lang w:val="ru-RU"/>
        </w:rPr>
      </w:pPr>
    </w:p>
    <w:p w:rsidR="00811863" w:rsidRPr="004F68F1" w:rsidRDefault="00082EE2">
      <w:pPr>
        <w:autoSpaceDE w:val="0"/>
        <w:autoSpaceDN w:val="0"/>
        <w:spacing w:after="0" w:line="281" w:lineRule="auto"/>
        <w:ind w:right="432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воплощаются в личностных,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общеучебных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/универсальных и предметных результатах обучения. А иностранные языки признаются средством общения и ценным ресурсом личности для самореализации и социальной адаптации;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инструментом развития умений поиска, обработки и использования информации в познавательных целях, одним из средств воспитания каче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ств гр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ажданина, патриота; развития национального самосознания, стремления к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взаимопониманию между людьми разных стран.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На пр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агматическом уровне </w:t>
      </w:r>
      <w:r w:rsidRPr="004F68F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целью иноязычного образования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провозглашено формирование коммуникативной компетенции обучающихся в единстве таких её составляющих, как речевая, языковая, социокультурная, компенсаторная компетенции: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речевая компетенция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— развитие к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оммуникативных умений в четырёх основных видах речевой деятельности (говорении,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, чтении, письме);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языковая компетенция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— овладение новыми языковыми средствами (фонетическими,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орфографическими, лексическими, грамматическими) в соответствии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c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отобранными темами общения;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освоение знаний о языковых явлениях изучаемого языка, разных способах выражения мысли в родном и иностранном языках;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социокультурная/межкультурная компетенция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— приобщение к культуре, традициям реалиям стран/страны изуча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емого языка в рамках тем и ситуаций общения, отвечающих опыту, интересам, психологическим особенностям учащихся основной школы на разных её этапах; формирование умения представлять свою страну, её культуру в условиях межкультурного общения;</w:t>
      </w:r>
      <w:proofErr w:type="gramEnd"/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—  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>компенсато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рная компетенция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— развитие умений выходить из положения в условиях дефицита языковых сре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дств пр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и получении и передаче информации.</w:t>
      </w:r>
    </w:p>
    <w:p w:rsidR="00811863" w:rsidRPr="004F68F1" w:rsidRDefault="00082EE2">
      <w:pPr>
        <w:autoSpaceDE w:val="0"/>
        <w:autoSpaceDN w:val="0"/>
        <w:spacing w:before="190" w:after="0"/>
        <w:ind w:right="720" w:firstLine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Наряду с иноязычной коммуникативной компетенцией средствами иностранного языка формируются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ключевые универсальные учебные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>компетенции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</w:t>
      </w:r>
    </w:p>
    <w:p w:rsidR="00811863" w:rsidRPr="004F68F1" w:rsidRDefault="00082EE2">
      <w:pPr>
        <w:autoSpaceDE w:val="0"/>
        <w:autoSpaceDN w:val="0"/>
        <w:spacing w:before="190" w:after="0" w:line="283" w:lineRule="auto"/>
        <w:ind w:right="288" w:firstLine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В соответствии с личностно ориентированной парадигмой образования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основными подходами к обучению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иностранным языкам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признаются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компетентностный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, системно-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деятельностный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межкультурный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и коммуникативно-когнитивный. Совокупность перечисленных подходов предполагает возможность реализовать поставленные цели, добиться достиже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ния планируемых результатов в рамках содержания, отобранного для основной школы, использования новых педагогических технологий (дифференциация, индивидуализация, проектная деятельность и др.) и использования современных средств обучения.</w:t>
      </w:r>
    </w:p>
    <w:p w:rsidR="00811863" w:rsidRPr="004F68F1" w:rsidRDefault="00082EE2">
      <w:pPr>
        <w:autoSpaceDE w:val="0"/>
        <w:autoSpaceDN w:val="0"/>
        <w:spacing w:before="264" w:after="0" w:line="262" w:lineRule="auto"/>
        <w:ind w:right="4176"/>
        <w:rPr>
          <w:lang w:val="ru-RU"/>
        </w:rPr>
      </w:pP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>МЕСТО УЧЕБНОГО ПРЕ</w:t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>ДМЕТА В УЧЕБНОМ ПЛАНЕ</w:t>
      </w:r>
      <w:proofErr w:type="gramStart"/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>«И</w:t>
      </w:r>
      <w:proofErr w:type="gramEnd"/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>НОСТРАННЫЙ (АНГЛИЙСКИЙ) ЯЗЫК»</w:t>
      </w:r>
    </w:p>
    <w:p w:rsidR="00811863" w:rsidRPr="004F68F1" w:rsidRDefault="00082EE2">
      <w:pPr>
        <w:autoSpaceDE w:val="0"/>
        <w:autoSpaceDN w:val="0"/>
        <w:spacing w:before="166" w:after="0" w:line="271" w:lineRule="auto"/>
        <w:ind w:right="144" w:firstLine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Обязательный учебный предмет «Иностранный язык» входит в предметную область «Иностранные языки» и изучается обязательно со 2-го по 11-ый класс. На изучение иностранного языка в 5 классе отведено 102 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учеб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ных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часа, по 3 часа в неделю.</w:t>
      </w:r>
    </w:p>
    <w:p w:rsidR="00811863" w:rsidRPr="004F68F1" w:rsidRDefault="00811863">
      <w:pPr>
        <w:rPr>
          <w:lang w:val="ru-RU"/>
        </w:rPr>
        <w:sectPr w:rsidR="00811863" w:rsidRPr="004F68F1">
          <w:pgSz w:w="11900" w:h="16840"/>
          <w:pgMar w:top="286" w:right="660" w:bottom="1440" w:left="666" w:header="720" w:footer="720" w:gutter="0"/>
          <w:cols w:space="720" w:equalWidth="0">
            <w:col w:w="10574" w:space="0"/>
          </w:cols>
          <w:docGrid w:linePitch="360"/>
        </w:sectPr>
      </w:pPr>
    </w:p>
    <w:p w:rsidR="00811863" w:rsidRPr="004F68F1" w:rsidRDefault="00811863">
      <w:pPr>
        <w:autoSpaceDE w:val="0"/>
        <w:autoSpaceDN w:val="0"/>
        <w:spacing w:after="78" w:line="220" w:lineRule="exact"/>
        <w:rPr>
          <w:lang w:val="ru-RU"/>
        </w:rPr>
      </w:pPr>
    </w:p>
    <w:p w:rsidR="00811863" w:rsidRPr="004F68F1" w:rsidRDefault="00082EE2">
      <w:pPr>
        <w:autoSpaceDE w:val="0"/>
        <w:autoSpaceDN w:val="0"/>
        <w:spacing w:after="0" w:line="230" w:lineRule="auto"/>
        <w:rPr>
          <w:lang w:val="ru-RU"/>
        </w:rPr>
      </w:pP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СОДЕРЖАНИЕ УЧЕБНОГО ПРЕДМЕТА 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346" w:after="0" w:line="271" w:lineRule="auto"/>
        <w:ind w:right="1152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КОММУНИКАТИВНЫЕ УМЕНИЯ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Формирование умения общаться в устной и письменной форме, используя рецептивные и продуктивные виды речевой деятельности в рамках т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ематического содержания речи.</w:t>
      </w:r>
    </w:p>
    <w:p w:rsidR="00811863" w:rsidRPr="004F68F1" w:rsidRDefault="00082EE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Моя семья. Мои друзья. Семейные праздники: день рождения, Новый год.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0" w:after="0" w:line="262" w:lineRule="auto"/>
        <w:ind w:right="144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Внешность и характер человека/литературного персонажа. Досуг и увлечения/хобби современного подростка (чтение, кино, спорт).</w:t>
      </w:r>
    </w:p>
    <w:p w:rsidR="00811863" w:rsidRPr="004F68F1" w:rsidRDefault="00082EE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Здоровый образ жизни: режим тру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да и отдыха, здоровое питание.</w:t>
      </w:r>
    </w:p>
    <w:p w:rsidR="00811863" w:rsidRPr="004F68F1" w:rsidRDefault="00082EE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Покупки: одежда, обувь и продукты питания.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2" w:after="0" w:line="262" w:lineRule="auto"/>
        <w:ind w:right="864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Школа, школьная жизнь, школьная форма, изучаемые предметы. Переписка с зарубежными сверстниками.</w:t>
      </w:r>
    </w:p>
    <w:p w:rsidR="00811863" w:rsidRPr="004F68F1" w:rsidRDefault="00082EE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Каникулы в различное время года. Виды отдыха.</w:t>
      </w:r>
    </w:p>
    <w:p w:rsidR="00811863" w:rsidRPr="004F68F1" w:rsidRDefault="00082EE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Природа: дикие и домашние животные.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Погода. Родной город/село. Транспорт.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0" w:after="0" w:line="271" w:lineRule="auto"/>
        <w:ind w:right="576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Родная страна и страна/страны изучаемого языка. 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Их географическое положение, столицы; достопримечательности, культурные особенности (национальные праздники, традиции, обычаи).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Выдающиеся люди родной страны и страны/с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тран изучаемого языка: писатели, поэты.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4F68F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диалогической речи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 этикетного  характера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:  начинать,  поддерживать и заканчивать разговор (в том числе разговор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по телефону); поздравлять с праздником и вежливо реагировать на поздравление; выражать благодарность; вежливо соглашаться на предложение/отказываться от предложения собеседника; </w:t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диалог-побуждение к действию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: обращаться с просьбой, вежливо соглашаться/не с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оглашаться выполнить просьбу;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приглашать собеседника к совместной деятельности, вежливо 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соглашаться/не соглашаться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на предложение собеседника;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>диалог-расспрос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: сообщать фактическую информацию, отвечая на вопросы разных видов; запрашивать интересующую инф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ормацию.</w:t>
      </w:r>
    </w:p>
    <w:p w:rsidR="00811863" w:rsidRPr="004F68F1" w:rsidRDefault="00082EE2">
      <w:pPr>
        <w:autoSpaceDE w:val="0"/>
        <w:autoSpaceDN w:val="0"/>
        <w:spacing w:before="70" w:after="0"/>
        <w:ind w:right="288" w:firstLine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Вышеперечисленные умения диалогической речи развиваются в стандартных ситуациях неофициального общения в рамках тематического содержания речи класса с опорой на речевые ситуации, ключевые слова и/или иллюстрации, фотографии с соблюдением норм рече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вого этикета, принятых в стране/странах изучаемого языка.</w:t>
      </w:r>
    </w:p>
    <w:p w:rsidR="00811863" w:rsidRPr="004F68F1" w:rsidRDefault="00082EE2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Объём диалога — до 5 реплик со стороны каждого собеседника.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0" w:after="0" w:line="286" w:lineRule="auto"/>
        <w:ind w:right="576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r w:rsidRPr="004F68F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монологической речи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1) создание устных  связных  моно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логических  высказываний с использованием основных коммуникативных типов речи: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—   описание (предмета, внешности и одежды человека), в том числе характеристика (черты характера реального человека или литературного персонажа);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—   повествование/сообщение;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2) изложение (пересказ) основного содержания прочитанного текста;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3) краткое изложение результатов выполненной проектной работы.</w:t>
      </w:r>
    </w:p>
    <w:p w:rsidR="00811863" w:rsidRPr="004F68F1" w:rsidRDefault="00082EE2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Данные умения монологической речи развиваются в стандартных ситуациях неофициального общения в рамках тематического содерж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ания речи с опорой на ключевые слова, вопросы, план и/или иллюстрации, фотографии.</w:t>
      </w:r>
    </w:p>
    <w:p w:rsidR="00811863" w:rsidRPr="004F68F1" w:rsidRDefault="00082EE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Объём монологического высказывания — 5-6 фраз.</w:t>
      </w:r>
    </w:p>
    <w:p w:rsidR="00811863" w:rsidRPr="004F68F1" w:rsidRDefault="00811863">
      <w:pPr>
        <w:rPr>
          <w:lang w:val="ru-RU"/>
        </w:rPr>
        <w:sectPr w:rsidR="00811863" w:rsidRPr="004F68F1">
          <w:pgSz w:w="11900" w:h="16840"/>
          <w:pgMar w:top="298" w:right="650" w:bottom="39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11863" w:rsidRPr="004F68F1" w:rsidRDefault="00811863">
      <w:pPr>
        <w:autoSpaceDE w:val="0"/>
        <w:autoSpaceDN w:val="0"/>
        <w:spacing w:after="78" w:line="220" w:lineRule="exact"/>
        <w:rPr>
          <w:lang w:val="ru-RU"/>
        </w:rPr>
      </w:pPr>
    </w:p>
    <w:p w:rsidR="00811863" w:rsidRPr="004F68F1" w:rsidRDefault="00082EE2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4F68F1">
        <w:rPr>
          <w:lang w:val="ru-RU"/>
        </w:rPr>
        <w:tab/>
      </w:r>
      <w:proofErr w:type="spellStart"/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коммуникативных умений </w:t>
      </w:r>
      <w:proofErr w:type="spellStart"/>
      <w:r w:rsidRPr="004F68F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аудирования</w:t>
      </w:r>
      <w:proofErr w:type="spellEnd"/>
      <w:r w:rsidRPr="004F68F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на базе умений, сформированных в начальной школе: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при непосредственном общении: понимание на слух речи учителя и одноклассников и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вербальная/невербальная реакция 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услышанное;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при опосредованном общении: дальнейшее развитие умений восприятия и понима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ния на слух несложных адаптированных аутентичных текстов, содержащих отдельные незнакомые слова,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емой информации с опорой и без опоры на иллюстрации.</w:t>
      </w:r>
    </w:p>
    <w:p w:rsidR="00811863" w:rsidRPr="004F68F1" w:rsidRDefault="00082EE2">
      <w:pPr>
        <w:autoSpaceDE w:val="0"/>
        <w:autoSpaceDN w:val="0"/>
        <w:spacing w:before="72" w:after="0" w:line="271" w:lineRule="auto"/>
        <w:ind w:right="864" w:firstLine="180"/>
        <w:rPr>
          <w:lang w:val="ru-RU"/>
        </w:rPr>
      </w:pP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основного содержания текста предполагает умение определять основную тему и главные факты/события в воспринимаемом на слух тексте; игнорировать незнакомые слова, несущественные дл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я понимания основного содержания.</w:t>
      </w:r>
    </w:p>
    <w:p w:rsidR="00811863" w:rsidRPr="004F68F1" w:rsidRDefault="00082EE2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Аудирование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с пониманием запрашиваемой информации предполагает умение выделять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запрашиваемую информацию, представленную в эксплицитной (явной) форме, в воспринимаемом на слух тексте.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: диалог (бесед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а), высказывания собеседников в ситуациях повседневного общения, рассказ, сообщение информационного характера.</w:t>
      </w:r>
    </w:p>
    <w:p w:rsidR="00811863" w:rsidRPr="004F68F1" w:rsidRDefault="00082EE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Время звучания текста/текстов для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до 1 минуты.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190" w:after="0" w:line="281" w:lineRule="auto"/>
        <w:ind w:right="432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Смысловое чтение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Развитие сформированных в начальной школе умений читать про себя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и понимать учебные и несложные адаптированные аутентичные тексты разных жанров и стилей,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содержания, с пониманием запрашиваемой информации.</w:t>
      </w:r>
    </w:p>
    <w:p w:rsidR="00811863" w:rsidRPr="004F68F1" w:rsidRDefault="00082EE2">
      <w:pPr>
        <w:autoSpaceDE w:val="0"/>
        <w:autoSpaceDN w:val="0"/>
        <w:spacing w:before="70" w:after="0" w:line="271" w:lineRule="auto"/>
        <w:ind w:right="432" w:firstLine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основного содержания текста предполагает умение определять основную тему и главные факты/события в прочитанном тексте, игнорировать незнакомые слова,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несущественные для понимания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основного содержания.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0" w:after="0" w:line="271" w:lineRule="auto"/>
        <w:ind w:right="288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с пониманием запрашиваемой информации предполагает умение находить в прочитанном тексте и понимать запрашиваемую информацию, представленную в эксплицитной (явной) форме. </w:t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Чтение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несплошных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текстов (таблиц) и понимание представ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ленной в них информации.</w:t>
      </w:r>
    </w:p>
    <w:p w:rsidR="00811863" w:rsidRPr="004F68F1" w:rsidRDefault="00082EE2">
      <w:pPr>
        <w:autoSpaceDE w:val="0"/>
        <w:autoSpaceDN w:val="0"/>
        <w:spacing w:before="72" w:after="0" w:line="271" w:lineRule="auto"/>
        <w:ind w:right="102" w:firstLine="180"/>
        <w:jc w:val="both"/>
        <w:rPr>
          <w:lang w:val="ru-RU"/>
        </w:rPr>
      </w:pP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Тексты для чтения: беседа/диалог, рассказ, сказка, сообщение личного характера, отрывок из статьи научно-популярного характера, сообщение информационного характера, стихотворение;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несплошной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 (таблица).</w:t>
      </w:r>
      <w:proofErr w:type="gramEnd"/>
    </w:p>
    <w:p w:rsidR="00811863" w:rsidRPr="004F68F1" w:rsidRDefault="00082EE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Объём текста/текстов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для чтения — 180-200 слов.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190" w:after="0" w:line="286" w:lineRule="auto"/>
        <w:ind w:right="288"/>
        <w:rPr>
          <w:lang w:val="ru-RU"/>
        </w:rPr>
      </w:pP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Развитие умений письменной речи на базе умений, сформированных в начальной школе: </w:t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списывание текста и выписывание из него слов, словосочетаний, предложений в соответствии с решаемой коммуникативной задачей;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написание коротких поздравлений с праздниками (с Новым годом, Рождеством, днём рождения); </w:t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заполнение анкет и формуляров: сообщение о себе основных сведений в соответствии с нормами, принятыми в стране/странах изучаемого языка;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написание электронного соо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бщения личного характера: сообщение кратких сведений о себе; оформление обращения, завершающей фразы и подписи в соответствии с нормами неофициального общения, принятыми в стране/странах изучаемого языка. Объём сообщения — до 60 слов.</w:t>
      </w:r>
    </w:p>
    <w:p w:rsidR="00811863" w:rsidRPr="004F68F1" w:rsidRDefault="00811863">
      <w:pPr>
        <w:rPr>
          <w:lang w:val="ru-RU"/>
        </w:rPr>
        <w:sectPr w:rsidR="00811863" w:rsidRPr="004F68F1">
          <w:pgSz w:w="11900" w:h="16840"/>
          <w:pgMar w:top="298" w:right="648" w:bottom="476" w:left="666" w:header="720" w:footer="720" w:gutter="0"/>
          <w:cols w:space="720" w:equalWidth="0">
            <w:col w:w="10586" w:space="0"/>
          </w:cols>
          <w:docGrid w:linePitch="360"/>
        </w:sectPr>
      </w:pPr>
    </w:p>
    <w:p w:rsidR="00811863" w:rsidRPr="004F68F1" w:rsidRDefault="00811863">
      <w:pPr>
        <w:autoSpaceDE w:val="0"/>
        <w:autoSpaceDN w:val="0"/>
        <w:spacing w:after="78" w:line="220" w:lineRule="exact"/>
        <w:rPr>
          <w:lang w:val="ru-RU"/>
        </w:rPr>
      </w:pPr>
    </w:p>
    <w:p w:rsidR="00811863" w:rsidRPr="004F68F1" w:rsidRDefault="00082EE2">
      <w:pPr>
        <w:tabs>
          <w:tab w:val="left" w:pos="180"/>
        </w:tabs>
        <w:autoSpaceDE w:val="0"/>
        <w:autoSpaceDN w:val="0"/>
        <w:spacing w:after="0" w:line="281" w:lineRule="auto"/>
        <w:ind w:right="144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ЯЗЫКОВЫЕ ЗНАНИЯ И УМЕНИЯ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Фонетическая сторона речи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Различение на  слух  и  адекватное,  без  ошибок,  ведущих к сбою в коммуникации, произнесение слов с соблюдением правильного ударения и фраз с соблюд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ением их ритмико-интонационных особенностей, в том числе отсутствия фразового ударения на служебных словах; чтение новых слов согласно основным правилам чтения.</w:t>
      </w:r>
    </w:p>
    <w:p w:rsidR="00811863" w:rsidRPr="004F68F1" w:rsidRDefault="00082EE2">
      <w:pPr>
        <w:autoSpaceDE w:val="0"/>
        <w:autoSpaceDN w:val="0"/>
        <w:spacing w:before="70" w:after="0" w:line="271" w:lineRule="auto"/>
        <w:ind w:right="864" w:firstLine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Чтение вслух небольших адаптированных аутентичных текстов, построенных на изученном языковом ма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териале, с соблюдением правил чтения и соответствующей интонации,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демонстрирующее понимание текста.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Тексты для чтения вслух: беседа/диалог, рассказ, отрывок из статьи научно-популярного характера, сообщение информационного характера.</w:t>
      </w:r>
    </w:p>
    <w:p w:rsidR="00811863" w:rsidRPr="004F68F1" w:rsidRDefault="00082EE2">
      <w:pPr>
        <w:autoSpaceDE w:val="0"/>
        <w:autoSpaceDN w:val="0"/>
        <w:spacing w:before="72" w:after="0" w:line="230" w:lineRule="auto"/>
        <w:ind w:left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Объём текста для чте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ния вслух — до 90 слов.</w:t>
      </w:r>
    </w:p>
    <w:p w:rsidR="00811863" w:rsidRPr="004F68F1" w:rsidRDefault="00082EE2">
      <w:pPr>
        <w:autoSpaceDE w:val="0"/>
        <w:autoSpaceDN w:val="0"/>
        <w:spacing w:before="190" w:after="0" w:line="262" w:lineRule="auto"/>
        <w:ind w:left="180" w:right="6192"/>
        <w:rPr>
          <w:lang w:val="ru-RU"/>
        </w:rPr>
      </w:pP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Графика, орфография и пунктуация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Правильное написание изученных слов.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0" w:after="0" w:line="262" w:lineRule="auto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Правильное использование знаков препинания: точки, вопросительного и восклицательного знаков в конце предложения; запятой при перечислении и обращении;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апострофа.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0" w:after="0" w:line="262" w:lineRule="auto"/>
        <w:ind w:right="1008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190" w:after="0" w:line="281" w:lineRule="auto"/>
        <w:ind w:right="288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Лексическая сторона речи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отребление в устной и письменной речи лексических единиц (слов, словосочетаний, речевых клише), обслуживающих ситуации общения в рамках тематического содержания речи, с соблюдением существующей в английском языке нормы лексической сочетаемости.</w:t>
      </w:r>
    </w:p>
    <w:p w:rsidR="00811863" w:rsidRPr="004F68F1" w:rsidRDefault="00082EE2">
      <w:pPr>
        <w:autoSpaceDE w:val="0"/>
        <w:autoSpaceDN w:val="0"/>
        <w:spacing w:before="70" w:after="0" w:line="271" w:lineRule="auto"/>
        <w:ind w:firstLine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Объём изуча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емой лексики: 625 лексических единиц для продуктивного использования (включая 500 лексических единиц, изученных в начальной школе) и 675 лексических единиц для рецептивного усвоения (включая 625 лексических единиц продуктивного минимума).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0" w:after="0" w:line="286" w:lineRule="auto"/>
        <w:ind w:right="144"/>
        <w:rPr>
          <w:lang w:val="ru-RU"/>
        </w:rPr>
      </w:pP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Основные способы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словообразования: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аффиксация: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существительных при помощи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visitor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scientist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tourist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),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sion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dis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cussion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invitation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образование имён  прилагательных при помощи суффиксов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ful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wonderful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),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ian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(</w:t>
      </w:r>
      <w:r>
        <w:rPr>
          <w:rFonts w:ascii="Times New Roman" w:eastAsia="Times New Roman" w:hAnsi="Times New Roman"/>
          <w:color w:val="000000"/>
          <w:sz w:val="24"/>
        </w:rPr>
        <w:t>Russian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American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образование наречий при помощи суффикса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(</w:t>
      </w:r>
      <w:r>
        <w:rPr>
          <w:rFonts w:ascii="Times New Roman" w:eastAsia="Times New Roman" w:hAnsi="Times New Roman"/>
          <w:color w:val="000000"/>
          <w:sz w:val="24"/>
        </w:rPr>
        <w:t>recently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);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образование имён прилагательных, имён существительных и наречий при помощи отрицательного префикса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- (</w:t>
      </w:r>
      <w:r>
        <w:rPr>
          <w:rFonts w:ascii="Times New Roman" w:eastAsia="Times New Roman" w:hAnsi="Times New Roman"/>
          <w:color w:val="000000"/>
          <w:sz w:val="24"/>
        </w:rPr>
        <w:t>unhappy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unreality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r>
        <w:rPr>
          <w:rFonts w:ascii="Times New Roman" w:eastAsia="Times New Roman" w:hAnsi="Times New Roman"/>
          <w:color w:val="000000"/>
          <w:sz w:val="24"/>
        </w:rPr>
        <w:t>unusually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).</w:t>
      </w:r>
      <w:proofErr w:type="gramEnd"/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190" w:after="0" w:line="271" w:lineRule="auto"/>
        <w:ind w:right="720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Грамматическая сторона речи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языка.</w:t>
      </w:r>
    </w:p>
    <w:p w:rsidR="00811863" w:rsidRPr="004F68F1" w:rsidRDefault="00082EE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Предложения с несколькими обстоятельствами, следующими в определённом порядке.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0" w:after="0" w:line="262" w:lineRule="auto"/>
        <w:ind w:right="432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Вопросите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).</w:t>
      </w:r>
    </w:p>
    <w:p w:rsidR="00811863" w:rsidRPr="004F68F1" w:rsidRDefault="00082EE2">
      <w:pPr>
        <w:autoSpaceDE w:val="0"/>
        <w:autoSpaceDN w:val="0"/>
        <w:spacing w:before="70" w:after="0" w:line="271" w:lineRule="auto"/>
        <w:ind w:right="144" w:firstLine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Глаголы в </w:t>
      </w:r>
      <w:proofErr w:type="spellStart"/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видо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-временных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формах действительного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вопросительных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предложениях.</w:t>
      </w:r>
    </w:p>
    <w:p w:rsidR="00811863" w:rsidRPr="004F68F1" w:rsidRDefault="00082EE2">
      <w:pPr>
        <w:autoSpaceDE w:val="0"/>
        <w:autoSpaceDN w:val="0"/>
        <w:spacing w:before="70" w:after="0" w:line="230" w:lineRule="auto"/>
        <w:jc w:val="center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Имена существительные во множественном числе, в том числе имена существительные, имеющие</w:t>
      </w:r>
    </w:p>
    <w:p w:rsidR="00811863" w:rsidRPr="004F68F1" w:rsidRDefault="00811863">
      <w:pPr>
        <w:rPr>
          <w:lang w:val="ru-RU"/>
        </w:rPr>
        <w:sectPr w:rsidR="00811863" w:rsidRPr="004F68F1">
          <w:pgSz w:w="11900" w:h="16840"/>
          <w:pgMar w:top="298" w:right="698" w:bottom="416" w:left="666" w:header="720" w:footer="720" w:gutter="0"/>
          <w:cols w:space="720" w:equalWidth="0">
            <w:col w:w="10536" w:space="0"/>
          </w:cols>
          <w:docGrid w:linePitch="360"/>
        </w:sectPr>
      </w:pPr>
    </w:p>
    <w:p w:rsidR="00811863" w:rsidRPr="004F68F1" w:rsidRDefault="00811863">
      <w:pPr>
        <w:autoSpaceDE w:val="0"/>
        <w:autoSpaceDN w:val="0"/>
        <w:spacing w:after="66" w:line="220" w:lineRule="exact"/>
        <w:rPr>
          <w:lang w:val="ru-RU"/>
        </w:rPr>
      </w:pPr>
    </w:p>
    <w:p w:rsidR="00811863" w:rsidRPr="004F68F1" w:rsidRDefault="00082EE2">
      <w:pPr>
        <w:autoSpaceDE w:val="0"/>
        <w:autoSpaceDN w:val="0"/>
        <w:spacing w:after="0" w:line="230" w:lineRule="auto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форму только множественного числа.</w:t>
      </w:r>
    </w:p>
    <w:p w:rsidR="00811863" w:rsidRPr="004F68F1" w:rsidRDefault="00082EE2">
      <w:pPr>
        <w:autoSpaceDE w:val="0"/>
        <w:autoSpaceDN w:val="0"/>
        <w:spacing w:before="70" w:after="0" w:line="230" w:lineRule="auto"/>
        <w:ind w:left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Имена существительные с причастиями настоящего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и прошедшего времени.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Наречия в положительной, сравнительной и превосходной степенях, образованные по правилу, и исключения.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190" w:after="0"/>
        <w:ind w:right="288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СОЦИОКУЛЬТУРНЫЕ ЗНАНИЯ И УМЕНИЯ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социокультурных элементов речевого поведенческого этикета в стране/стран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ах изучаемого языка в рамках тематического содержания (в ситуациях общения, в том числе «В семье», «В школе», «На улице»).</w:t>
      </w:r>
    </w:p>
    <w:p w:rsidR="00811863" w:rsidRPr="004F68F1" w:rsidRDefault="00082EE2">
      <w:pPr>
        <w:autoSpaceDE w:val="0"/>
        <w:autoSpaceDN w:val="0"/>
        <w:spacing w:before="70" w:after="0" w:line="271" w:lineRule="auto"/>
        <w:ind w:right="576" w:firstLine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Знание и использование в устной и письменной речи наиболее употребительной тематической фоновой лексики и реалий в рамках отобранного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тематического содержания (некоторые национальные праздники, традиции в проведении досуга и питании).</w:t>
      </w:r>
    </w:p>
    <w:p w:rsidR="00811863" w:rsidRPr="004F68F1" w:rsidRDefault="00082EE2">
      <w:pPr>
        <w:autoSpaceDE w:val="0"/>
        <w:autoSpaceDN w:val="0"/>
        <w:spacing w:before="72" w:after="0" w:line="281" w:lineRule="auto"/>
        <w:ind w:right="144" w:firstLine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Знание социокультурного портрета родной страны и страны/стран изучаемого языка: знакомство с традициями проведения основных национальных праздников (Рожде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ства, Нового года и т. д.); с особенностями образа жизни и культуры страны/ стран изучаемого языка (известных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достопримечательностях, выдающихся людях); с доступными в языковом отношении образцами детской поэзии и прозы на английском языке.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0" w:after="0" w:line="283" w:lineRule="auto"/>
        <w:rPr>
          <w:lang w:val="ru-RU"/>
        </w:rPr>
      </w:pP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Формирование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умений: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писать свои имя и фамилию, а также имена и фамилии своих родственников и друзей на английском языке;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оформлять свой адрес на английском языке (в анкете, формуляре);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кратко представлять Россию и страну/страны изучаемого языка;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крат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ко представлять некоторые культурные явления родной страны и страны/стран изучаемого языка (основные национальные праздники, традиции в проведении досуга и питании).</w:t>
      </w:r>
      <w:proofErr w:type="gramEnd"/>
    </w:p>
    <w:p w:rsidR="00811863" w:rsidRPr="004F68F1" w:rsidRDefault="00082EE2">
      <w:pPr>
        <w:autoSpaceDE w:val="0"/>
        <w:autoSpaceDN w:val="0"/>
        <w:spacing w:before="190" w:after="0" w:line="262" w:lineRule="auto"/>
        <w:ind w:left="180" w:right="864"/>
        <w:rPr>
          <w:lang w:val="ru-RU"/>
        </w:rPr>
      </w:pP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КОМПЕНСАТОРНЫЕ УМЕНИЯ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Использование при чтении и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языковой, в том числе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контекстуальной, догадки.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Использование в качестве опоры при порождении собственных высказываний ключевых слов, плана.</w:t>
      </w:r>
    </w:p>
    <w:p w:rsidR="00811863" w:rsidRPr="004F68F1" w:rsidRDefault="00082EE2" w:rsidP="004F68F1">
      <w:pPr>
        <w:tabs>
          <w:tab w:val="left" w:pos="180"/>
        </w:tabs>
        <w:autoSpaceDE w:val="0"/>
        <w:autoSpaceDN w:val="0"/>
        <w:spacing w:before="70" w:after="0" w:line="262" w:lineRule="auto"/>
        <w:ind w:right="288"/>
        <w:rPr>
          <w:lang w:val="ru-RU"/>
        </w:rPr>
        <w:sectPr w:rsidR="00811863" w:rsidRPr="004F68F1">
          <w:pgSz w:w="11900" w:h="16840"/>
          <w:pgMar w:top="286" w:right="678" w:bottom="1440" w:left="666" w:header="720" w:footer="720" w:gutter="0"/>
          <w:cols w:space="720" w:equalWidth="0">
            <w:col w:w="10556" w:space="0"/>
          </w:cols>
          <w:docGrid w:linePitch="360"/>
        </w:sect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ения в </w:t>
      </w:r>
      <w:r w:rsidR="004F68F1">
        <w:rPr>
          <w:rFonts w:ascii="Times New Roman" w:eastAsia="Times New Roman" w:hAnsi="Times New Roman"/>
          <w:color w:val="000000"/>
          <w:sz w:val="24"/>
          <w:lang w:val="ru-RU"/>
        </w:rPr>
        <w:t>тексте запрашиваемой информации</w:t>
      </w:r>
    </w:p>
    <w:p w:rsidR="00811863" w:rsidRPr="004F68F1" w:rsidRDefault="00082EE2">
      <w:pPr>
        <w:autoSpaceDE w:val="0"/>
        <w:autoSpaceDN w:val="0"/>
        <w:spacing w:after="0" w:line="230" w:lineRule="auto"/>
        <w:rPr>
          <w:lang w:val="ru-RU"/>
        </w:rPr>
      </w:pP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lastRenderedPageBreak/>
        <w:t>ПЛАНИРУЕМЫЕ ОБРАЗОВАТЕЛЬНЫЕ РЕЗУЛЬТАТЫ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346" w:after="0" w:line="262" w:lineRule="auto"/>
        <w:ind w:right="432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Изучение английского языка в 5 классе направлено на достижение 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обучающимися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личностных,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метапредметных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и предметных р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езультатов освоения учебного предмета.</w:t>
      </w:r>
    </w:p>
    <w:p w:rsidR="00811863" w:rsidRPr="004F68F1" w:rsidRDefault="00082EE2">
      <w:pPr>
        <w:autoSpaceDE w:val="0"/>
        <w:autoSpaceDN w:val="0"/>
        <w:spacing w:before="262" w:after="0" w:line="230" w:lineRule="auto"/>
        <w:rPr>
          <w:lang w:val="ru-RU"/>
        </w:rPr>
      </w:pP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>ЛИЧНОСТНЫЕ РЕЗУЛЬТАТЫ</w:t>
      </w:r>
    </w:p>
    <w:p w:rsidR="00811863" w:rsidRPr="004F68F1" w:rsidRDefault="00082EE2">
      <w:pPr>
        <w:autoSpaceDE w:val="0"/>
        <w:autoSpaceDN w:val="0"/>
        <w:spacing w:before="166" w:after="0" w:line="281" w:lineRule="auto"/>
        <w:ind w:right="576" w:firstLine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турными и духовно-нравственными ценностями, принятыми в обществе правилами и нормами поведения, и способствуют процессам самопознания, самовоспитания и саморазвития, формирования внутренней позиции личности.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192" w:after="0" w:line="288" w:lineRule="auto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Личностные результаты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освоения программы основн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 в ч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асти: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Гражданского воспитания</w:t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к выполнению обязанностей гражданина и реализации его прав, уважение прав, свобод и законных интересов других людей;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активное участие в жизни семьи, Организации, местного сообщества, родного края, страны; </w:t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не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приятие любых форм экстремизма, дискриминации; понимание роли различных социальных институтов в жизни человека;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многоконфессиональном обществе; </w:t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представление о способах противодействия коррупции; готовность к разнообразной совместной деятельности, стремление к взаимопониманию и взаимопомощи, активное участие в школьном самоуправлении;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гуман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итарной деятельности (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волонтёрство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, помощь людям, нуждающимся в ней).</w:t>
      </w:r>
      <w:proofErr w:type="gramEnd"/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0" w:after="0" w:line="286" w:lineRule="auto"/>
        <w:ind w:right="432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Патриотического воспитания</w:t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российской гражданской идентичности в поликультурном и многоконфессиональном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обществе, проявление интереса к познанию родного языка, истории, культуры Российской Федерации, своего края, народов России;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ценностное отношение к достижениям своей Родины – России, к науке, искусству, спорту, технологиям, боевым подвигам и трудовым дос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тижениям народа;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0" w:after="0" w:line="281" w:lineRule="auto"/>
        <w:ind w:right="288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Духовно-нравственного воспитания</w:t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ориентация на моральные ценности и нормы в ситуациях нравственного выбора;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активное непри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ятие асоциальных поступков, свобода и ответственность личности в условиях индивидуального и общественного пространства.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0" w:after="0"/>
        <w:ind w:right="288"/>
        <w:rPr>
          <w:lang w:val="ru-RU"/>
        </w:rPr>
      </w:pPr>
      <w:r w:rsidRPr="004F68F1">
        <w:rPr>
          <w:lang w:val="ru-RU"/>
        </w:rPr>
        <w:tab/>
      </w:r>
      <w:proofErr w:type="spellStart"/>
      <w:r w:rsidRPr="004F68F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Эстетическоговоспитания</w:t>
      </w:r>
      <w:proofErr w:type="spellEnd"/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восприимчивость к разным видам искусства, традициям и творчеству своего и других народов, понимание эмоциона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льного воздействия искусства; осознание важности художественной культуры как средства коммуникации и самовыражения;</w:t>
      </w:r>
    </w:p>
    <w:p w:rsidR="00811863" w:rsidRPr="004F68F1" w:rsidRDefault="00811863">
      <w:pPr>
        <w:rPr>
          <w:lang w:val="ru-RU"/>
        </w:rPr>
        <w:sectPr w:rsidR="00811863" w:rsidRPr="004F68F1">
          <w:pgSz w:w="11900" w:h="16840"/>
          <w:pgMar w:top="298" w:right="650" w:bottom="42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11863" w:rsidRPr="004F68F1" w:rsidRDefault="00811863">
      <w:pPr>
        <w:autoSpaceDE w:val="0"/>
        <w:autoSpaceDN w:val="0"/>
        <w:spacing w:after="78" w:line="220" w:lineRule="exact"/>
        <w:rPr>
          <w:lang w:val="ru-RU"/>
        </w:rPr>
      </w:pPr>
    </w:p>
    <w:p w:rsidR="00811863" w:rsidRPr="004F68F1" w:rsidRDefault="00082EE2">
      <w:pPr>
        <w:tabs>
          <w:tab w:val="left" w:pos="180"/>
        </w:tabs>
        <w:autoSpaceDE w:val="0"/>
        <w:autoSpaceDN w:val="0"/>
        <w:spacing w:after="0" w:line="271" w:lineRule="auto"/>
        <w:ind w:right="144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понимание ценности отечественного и мирового искусства, роли этнических кул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ьтурных традиций и народного творчества;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стремление к самовыражению в разных видах искусства.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Физического воспитания, формирования культуры здоровья и эмоционального благополучия</w:t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ценности жизни;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ответственное отношение к своему здоровью и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осознание последствий и неприятие вредных привычек (употребление алкоголя, наркотиков, курен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ие) и иных форм вреда для физического и психического здоровья;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соблюдение правил безопасности, в том числе навыков безопасного поведения в интернет-среде; </w:t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способность адаптироваться к стрессовым ситуациям и меняющимся социальным,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информационным и приро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дным условиям, в том числе осмысляя собственный опыт и выстраивая дальнейшие цели;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принимать себя и других, не осуждая;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умение осознавать эмоциональное состояние себя и других, умение управлять собственным эмоциональным состоянием;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сформирован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ность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навыка рефлексии, признание своего права на ошибку и такого же права другого человека.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0" w:after="0" w:line="288" w:lineRule="auto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Трудового воспитания</w:t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установка на активное участие в решении практических задач (в рамках семьи, Организации, города, края) технологической и социальной направ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ленности, способность инициировать, планировать и самостоятельно выполнять такого рода деятельность;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важности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обучения на протяжении всей жизни для успешной профессиональной деятельности и развитие необходимых умений для этого;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готовность адаптироваться в профессиональной среде;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уважение к труду и результатам трудовой деятельности;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осознанный выбор и построе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ние индивидуальной траектории образования и жизненных планов с учётом личных и общественных интересов и потребностей.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2" w:after="0" w:line="286" w:lineRule="auto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Экологического воспитания</w:t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ориентация на применение знаний из социальных и естественных наук для решения задач в области окружающей сре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ды, планирования поступков и оценки их возможных последствий для окружающей среды;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среде; </w:t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осознание своей роли как гражданина и потребителя в условиях взаимосвязи природной,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технологической и социальной сред;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готовность к участию в практической деятельности экологической направленности.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Ценности научного познания</w:t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ориентация в дея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языковой и читательской культурой как средством познания мира;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овладение основными навыками исследовательской деятельности, установка на осмысление опыта,</w:t>
      </w:r>
    </w:p>
    <w:p w:rsidR="00811863" w:rsidRPr="004F68F1" w:rsidRDefault="00811863">
      <w:pPr>
        <w:rPr>
          <w:lang w:val="ru-RU"/>
        </w:rPr>
        <w:sectPr w:rsidR="00811863" w:rsidRPr="004F68F1">
          <w:pgSz w:w="11900" w:h="16840"/>
          <w:pgMar w:top="298" w:right="640" w:bottom="428" w:left="666" w:header="720" w:footer="720" w:gutter="0"/>
          <w:cols w:space="720" w:equalWidth="0">
            <w:col w:w="10594" w:space="0"/>
          </w:cols>
          <w:docGrid w:linePitch="360"/>
        </w:sectPr>
      </w:pPr>
    </w:p>
    <w:p w:rsidR="00811863" w:rsidRPr="004F68F1" w:rsidRDefault="00811863">
      <w:pPr>
        <w:autoSpaceDE w:val="0"/>
        <w:autoSpaceDN w:val="0"/>
        <w:spacing w:after="66" w:line="220" w:lineRule="exact"/>
        <w:rPr>
          <w:lang w:val="ru-RU"/>
        </w:rPr>
      </w:pPr>
    </w:p>
    <w:p w:rsidR="00811863" w:rsidRPr="004F68F1" w:rsidRDefault="00082EE2">
      <w:pPr>
        <w:autoSpaceDE w:val="0"/>
        <w:autoSpaceDN w:val="0"/>
        <w:spacing w:after="0" w:line="262" w:lineRule="auto"/>
        <w:ind w:right="864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наблюдений, поступков и стремление совершенствовать пути достижения индивидуального и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коллективного благополучия.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0" w:after="0" w:line="290" w:lineRule="auto"/>
        <w:rPr>
          <w:lang w:val="ru-RU"/>
        </w:rPr>
      </w:pP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Личностные результаты, обеспечивающие адаптацию </w:t>
      </w:r>
      <w:proofErr w:type="spellStart"/>
      <w:r w:rsidRPr="004F68F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обучающегосяк</w:t>
      </w:r>
      <w:proofErr w:type="spellEnd"/>
      <w:r w:rsidRPr="004F68F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 xml:space="preserve"> изменяющимся условиям социальной и природной среды, включают</w:t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освоение обучающимися социального опыта, основных социальных ролей, соответствующих ведущей деятельно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деятельности, а также в рамках социального взаимодействия с людьми из другой культурной среды;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с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пособность обучающихся взаимодействовать в условиях неопределённости, открытость опыту и знаниям других;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способность действовать в условиях неопределённости, повышать уровень своей компетентности через практическую деятельность, в том числе умение учитьс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я у других людей, осознавать в совместной деятельности новые знания, навыки и компетенции из опыта других;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навык выявления и связывания образов, способность формирования новых знаний, в том числе способность формулировать идеи, понятия, гипотезы об объек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тах и явлениях, в том числе ранее не известных, осознавать дефицит собственных знаний и компетентностей, планировать своё развитие; </w:t>
      </w: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умение распознавать конкретные примеры понятия по характерным признакам, выполнять операции в соответствии с определением и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простейшими свойствами понятия, конкретизировать понятие примерами, использовать понятие и его свойства при решении задач (далее — оперировать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понятиями), а также оперировать терминами и представлениями в области концепции устойчивого развития;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анализировать и выявлять взаимосвязи природы, общества и экономики;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умение оценивать свои действия с учётом влияния на окружающую среду, достижений целей и преодоления вызовов, возможных глобальных последствий;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способность обучающихся осознавать стресс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овую ситуацию, оценивать происходящие изменения и их последствия;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стрессовую ситуацию как вызов, требующий контрмер;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ситуацию стресса, корректировать принимаемые решения и действия;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формулировать и оценивать риски и последствия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, формировать опыт, уметь находить позитивное в произошедшей ситуации;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быть готовым действовать в отсутствие гарантий успеха.</w:t>
      </w:r>
    </w:p>
    <w:p w:rsidR="00811863" w:rsidRPr="004F68F1" w:rsidRDefault="00082EE2">
      <w:pPr>
        <w:autoSpaceDE w:val="0"/>
        <w:autoSpaceDN w:val="0"/>
        <w:spacing w:before="264" w:after="0" w:line="230" w:lineRule="auto"/>
        <w:rPr>
          <w:lang w:val="ru-RU"/>
        </w:rPr>
      </w:pP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>МЕТАПРЕДМЕТНЫЕ РЕЗУЛЬТАТЫ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168" w:after="0" w:line="288" w:lineRule="auto"/>
        <w:ind w:right="144"/>
        <w:rPr>
          <w:lang w:val="ru-RU"/>
        </w:rPr>
      </w:pPr>
      <w:r w:rsidRPr="004F68F1">
        <w:rPr>
          <w:lang w:val="ru-RU"/>
        </w:rPr>
        <w:tab/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Метапредметные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результаты освоения программы основного общего образования, в том числе адаптированной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, должны отражать: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познавательными действиями</w:t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базовые логические действия: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характеризовать существенные признаки объектов (явлений);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устанавливать существенный признак классификации, основания для об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общения и сравнения, критерии проводимого анализа;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с учётом предложенной задачи выявлять закономерности и противоречия в рассматриваемых фактах, данных и наблюдениях;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предлагать критерии для выявления закономерностей и противоречий;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дефицит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информации, данных, необходимых для решения поставленной задачи;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причинно-следственные связи при изучении явлений и процессов;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делать выводы с использованием дедуктивных и индуктивных умозаключений, умозаключений по аналогии, формулировать гипо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тезы о взаимосвязях;</w:t>
      </w:r>
    </w:p>
    <w:p w:rsidR="00811863" w:rsidRPr="004F68F1" w:rsidRDefault="00811863">
      <w:pPr>
        <w:rPr>
          <w:lang w:val="ru-RU"/>
        </w:rPr>
        <w:sectPr w:rsidR="00811863" w:rsidRPr="004F68F1">
          <w:pgSz w:w="11900" w:h="16840"/>
          <w:pgMar w:top="286" w:right="654" w:bottom="296" w:left="666" w:header="720" w:footer="720" w:gutter="0"/>
          <w:cols w:space="720" w:equalWidth="0">
            <w:col w:w="10580" w:space="0"/>
          </w:cols>
          <w:docGrid w:linePitch="360"/>
        </w:sectPr>
      </w:pPr>
    </w:p>
    <w:p w:rsidR="00811863" w:rsidRPr="004F68F1" w:rsidRDefault="00811863">
      <w:pPr>
        <w:autoSpaceDE w:val="0"/>
        <w:autoSpaceDN w:val="0"/>
        <w:spacing w:after="90" w:line="220" w:lineRule="exact"/>
        <w:rPr>
          <w:lang w:val="ru-RU"/>
        </w:rPr>
      </w:pPr>
    </w:p>
    <w:p w:rsidR="00811863" w:rsidRPr="004F68F1" w:rsidRDefault="00082EE2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способ решения учебной задачи (сравнивать несколько вариантов решения,  выбирать  наиболее подходящий с учётом самостоятельно выделенных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критериев); </w:t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базовые исследовательские действия: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использовать вопросы как исследовательский инструмент познания;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формулировать вопросы, фиксирующие разрыв между реальным и желательным состоянием ситуации, объекта, самостоятельно устанавливать иском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ое и данное;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формулировать гипотезу об истинности собственных суждений и суждений других,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аргументировать свою позицию, мнение;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проводить по самостоятельно составленному плану опыт, несложный эксперимент, небольшое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исследование по установлению особенностей объекта изучения, причинно-следственных связей и зависимости объектов между собой;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на применимость и достоверность информацию, полученную в ходе исследования (эксперимента);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формулирова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ть обобщения и выводы по результатам проведённого наблюдения, опыта, исследования, владеть инструментами оценки достоверности полученных выводов и обобщений;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прогнозировать возможное дальнейшее развитие процессов, событий и их последствия в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аналогичных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или сходных ситуациях, выдвигать предположения об их развитии в новых условиях и контекстах;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3) работа с информацией: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применять различные методы, инструменты и запросы при поиске и отборе информации или данных из источников с учётом предложенной учебно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й задачи и заданных критериев;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выбирать, анализировать, систематизировать и интерпретировать информацию различных видов и форм представления;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нных источниках;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выбирать оптимальную форму представления информации и иллюстрировать решаемые задачи несложными схемами, диаграммами, иной графикой и их комбинациями; </w:t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оценивать надёжность информации по критериям, предложенным педагогичес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ким работником или сформулированным самостоятельно;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эффективно запоминать и систематизировать информацию.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2" w:after="0" w:line="262" w:lineRule="auto"/>
        <w:ind w:right="1296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познавательных действий обеспечивает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когнитивных навыков 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у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обучающихся.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</w:t>
      </w:r>
      <w:r w:rsidRPr="004F68F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сальными учебными коммуникативными действиями</w:t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общение: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воспринимать и формулировать суждения, выражать эмоции в соответствии с целями и условиями общения;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выражать себя (свою точку зрения) в устных и письменных текстах;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распознавать невербальны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</w:t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понимать намерения других, проявлять уважительное отношение к собеседнику и в корректной форме формулиро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вать свои возражения;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в ходе диалога 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и(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сопоставлять свои суждения с суждениями других участников диа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лога, обнаруживать различие и сходство позиций;</w:t>
      </w:r>
    </w:p>
    <w:p w:rsidR="00811863" w:rsidRPr="004F68F1" w:rsidRDefault="00811863">
      <w:pPr>
        <w:rPr>
          <w:lang w:val="ru-RU"/>
        </w:rPr>
        <w:sectPr w:rsidR="00811863" w:rsidRPr="004F68F1">
          <w:pgSz w:w="11900" w:h="16840"/>
          <w:pgMar w:top="310" w:right="822" w:bottom="356" w:left="666" w:header="720" w:footer="720" w:gutter="0"/>
          <w:cols w:space="720" w:equalWidth="0">
            <w:col w:w="10412" w:space="0"/>
          </w:cols>
          <w:docGrid w:linePitch="360"/>
        </w:sectPr>
      </w:pPr>
    </w:p>
    <w:p w:rsidR="00811863" w:rsidRPr="004F68F1" w:rsidRDefault="00811863">
      <w:pPr>
        <w:autoSpaceDE w:val="0"/>
        <w:autoSpaceDN w:val="0"/>
        <w:spacing w:after="78" w:line="220" w:lineRule="exact"/>
        <w:rPr>
          <w:lang w:val="ru-RU"/>
        </w:rPr>
      </w:pPr>
    </w:p>
    <w:p w:rsidR="00811863" w:rsidRPr="004F68F1" w:rsidRDefault="00082EE2">
      <w:pPr>
        <w:tabs>
          <w:tab w:val="left" w:pos="180"/>
        </w:tabs>
        <w:autoSpaceDE w:val="0"/>
        <w:autoSpaceDN w:val="0"/>
        <w:spacing w:after="0" w:line="290" w:lineRule="auto"/>
        <w:rPr>
          <w:lang w:val="ru-RU"/>
        </w:rPr>
      </w:pP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публично представлять результаты выполненного опыта (эксперимента, исследования, проекта); </w:t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самостоятельно выбирать формат высту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совместная деятельность: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понимать и использовать преимущества командной и индивидуаль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овариваться, обсуждать процесс и результат совместной работы;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уметь обобщать мнения 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нескольких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людей, проявлять готовность руководить, выполнять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поручения, подчиняться;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планировать организацию совместной работы, определять свою роль (с учётом предпочт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мозговые штурмы и иные); </w:t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выполнять свою часть работы, достигать качественного результата по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своему направлению и координировать свои действия с другими членами команды;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оценивать качество своего вклада в общий продукт по критериям, самостоятельно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сформулированным участниками взаимодействия;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сравнивать результаты с исходной задачей и вклад ка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ждого члена команды в достижение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результатов, разделять сферу ответственности и проявлять готовность к предоставлению отчёта перед группой.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70" w:after="0" w:line="262" w:lineRule="auto"/>
        <w:ind w:right="1152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Овладение системой универсальных учебных коммуникативных действий обеспечивает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социальных навыков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и эмоционального интеллекта обучающихся.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190" w:after="0" w:line="290" w:lineRule="auto"/>
        <w:ind w:right="288"/>
        <w:rPr>
          <w:lang w:val="ru-RU"/>
        </w:rPr>
      </w:pP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b/>
          <w:i/>
          <w:color w:val="000000"/>
          <w:sz w:val="24"/>
          <w:lang w:val="ru-RU"/>
        </w:rPr>
        <w:t>Овладение универсальными учебными регулятивными действиями</w:t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1) самоорганизация: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проблемы для решения в жизненных и учебных ситуациях;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ориентироваться в различных подходах принятия решений (индивидуа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льное, принятие решения в группе, принятие решений группой);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самостоятельно составлять алгоритм решения  задачи  (или его часть), выбирать способ решения учебной задачи с учётом имеющихся ресурсов и собственных возможностей, аргументировать предлагаемые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варианты решений;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делать выбор и брать ответственность за решение;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2) самоконтроль: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владеть способами самоконтроля,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самомотивации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и рефлексии;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давать адекватную оценку ситуации и предлагать план её изменения;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учитывать контекст и предвидеть трудности, которые могут возникнуть при решении учебной задачи, адаптировать решение к меняющи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мся обстоятельствам;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объяснять причины достижения (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недостижения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) результатов деятельности, давать оценку приобретённому опыту, уметь находить позитивное в произошедшей ситуации;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вносить коррективы в деятельность на основе новых обстоятельств, изменивши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хся ситуаций, установленных ошибок, возникших трудностей;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оценивать соответствие результата цели и условиям;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>3) эмоциональный интеллект:</w:t>
      </w:r>
    </w:p>
    <w:p w:rsidR="00811863" w:rsidRPr="004F68F1" w:rsidRDefault="00811863">
      <w:pPr>
        <w:rPr>
          <w:lang w:val="ru-RU"/>
        </w:rPr>
        <w:sectPr w:rsidR="00811863" w:rsidRPr="004F68F1">
          <w:pgSz w:w="11900" w:h="16840"/>
          <w:pgMar w:top="298" w:right="688" w:bottom="368" w:left="666" w:header="720" w:footer="720" w:gutter="0"/>
          <w:cols w:space="720" w:equalWidth="0">
            <w:col w:w="10546" w:space="0"/>
          </w:cols>
          <w:docGrid w:linePitch="360"/>
        </w:sectPr>
      </w:pPr>
    </w:p>
    <w:p w:rsidR="00811863" w:rsidRPr="004F68F1" w:rsidRDefault="00811863">
      <w:pPr>
        <w:autoSpaceDE w:val="0"/>
        <w:autoSpaceDN w:val="0"/>
        <w:spacing w:after="78" w:line="220" w:lineRule="exact"/>
        <w:rPr>
          <w:lang w:val="ru-RU"/>
        </w:rPr>
      </w:pPr>
    </w:p>
    <w:p w:rsidR="00811863" w:rsidRPr="004F68F1" w:rsidRDefault="00082EE2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различать, называть и управлят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ь собственными эмоциями и эмоциями других;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выявлять и анализировать причины эмоций;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ставить себя на место другого человека, понимать мотивы и намерения другого;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регулировать способ выражения эмоций;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4) принятие себя и других: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осознанно относиться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к другому человеку, его мнению; признавать своё право на ошибку и такое же право другого;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принимать себя и других, не осуждая;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открытость себе и другим;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осознавать невозможность контролировать всё вокруг.</w:t>
      </w:r>
    </w:p>
    <w:p w:rsidR="00811863" w:rsidRPr="004F68F1" w:rsidRDefault="00082EE2">
      <w:pPr>
        <w:autoSpaceDE w:val="0"/>
        <w:autoSpaceDN w:val="0"/>
        <w:spacing w:before="70" w:after="0" w:line="274" w:lineRule="auto"/>
        <w:ind w:right="144" w:firstLine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Овладение системой универсальных учебных регул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ятивных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поведения).</w:t>
      </w:r>
    </w:p>
    <w:p w:rsidR="00811863" w:rsidRPr="004F68F1" w:rsidRDefault="00082EE2">
      <w:pPr>
        <w:autoSpaceDE w:val="0"/>
        <w:autoSpaceDN w:val="0"/>
        <w:spacing w:before="262" w:after="0" w:line="230" w:lineRule="auto"/>
        <w:rPr>
          <w:lang w:val="ru-RU"/>
        </w:rPr>
      </w:pP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>ПРЕДМЕТНЫЕ РЕЗУЛЬТАТЫ</w:t>
      </w:r>
    </w:p>
    <w:p w:rsidR="00811863" w:rsidRPr="004F68F1" w:rsidRDefault="00082EE2">
      <w:pPr>
        <w:autoSpaceDE w:val="0"/>
        <w:autoSpaceDN w:val="0"/>
        <w:spacing w:before="166" w:after="0" w:line="281" w:lineRule="auto"/>
        <w:ind w:firstLine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Предметные результаты по учебному предмету «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Иностранный (английский) язык» предметной области «Иностранные языки» ориентированы на применение знаний, умений и навыков в учебных ситуациях и реальных жизненных условиях, должны отражать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сформированность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иноязычной коммуникативной компетенции на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допорог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овом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уровне в совокупности её составляющих — речевой, языковой, социокультурной, компенсаторной,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метапредметной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(учебно-познавательной).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190" w:after="0" w:line="290" w:lineRule="auto"/>
        <w:rPr>
          <w:lang w:val="ru-RU"/>
        </w:rPr>
      </w:pP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1) Владеть основными видами речевой деятельности: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говорение: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вести разные виды диалогов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(диалог этикетного характера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, диалог — побуждение к действию, диалог-расспрос) в рамках тематического содержания речи в стандартных ситуациях неофициального общения с вербальными и/или зрительными опорами, с соблюдением норм речевого этикета, принятого в стране/странах изучаемого язы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ка (до 5 реплик со стороны каждого собеседника);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создавать разные виды монологических высказываний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(описание, в том числе характеристика; повествование/сообщение) с вербальными и/или зрительными опорами в рамках тематического содержания речи (объём моноло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гического высказывания — 5-6 фраз);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основное содержание прочитанного текста с вербальными и/или зрительными опорами (объём — 5-6 фраз); кратко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излагать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результаты  выполненной проектной работы (объём — до 6 фраз);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proofErr w:type="spellStart"/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>аудирование</w:t>
      </w:r>
      <w:proofErr w:type="spellEnd"/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>воспринимать на сл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ух и понимать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пониманием основного содержания, с пониманием запрашиваемой информации (время звучания текста/текстов для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аудирования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— до 1 минуты);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proofErr w:type="spellStart"/>
      <w:proofErr w:type="gramStart"/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>смысловоечтение</w:t>
      </w:r>
      <w:proofErr w:type="spellEnd"/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: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читать про себя и понимать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несложные адаптированные аутентичные тексты, содержащие отдельные незнакомые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текста/текстов для чтения — 180-200 слов); читать про себя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несп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лошные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тексты (таблицы) и понимать представленную в них информацию;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письменная речь: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короткие поздравления с праздниками; заполнять анкеты и формуляры, сообщая о себе основные сведения, в соответствии с нормами, принятыми в стране/странах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изучаем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ого языка;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электронное сообщение личного характера, соблюдая речевой этикет, принятый в стране/странах изучаемого языка (объём сообщения — до 60 слов);</w:t>
      </w:r>
    </w:p>
    <w:p w:rsidR="00811863" w:rsidRPr="004F68F1" w:rsidRDefault="00082EE2">
      <w:pPr>
        <w:autoSpaceDE w:val="0"/>
        <w:autoSpaceDN w:val="0"/>
        <w:spacing w:before="190" w:after="0" w:line="271" w:lineRule="auto"/>
        <w:ind w:firstLine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2)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фонетическими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различать на слух и адекватно,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без ошибок, ведущих к сбою комм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уникации,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произносить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слова с правильным ударением и фразы с соблюдением их ритмико-интонационных особенностей, в том числе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применять правила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отсутствия фразового ударения 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на</w:t>
      </w:r>
      <w:proofErr w:type="gramEnd"/>
    </w:p>
    <w:p w:rsidR="00811863" w:rsidRPr="004F68F1" w:rsidRDefault="00811863">
      <w:pPr>
        <w:rPr>
          <w:lang w:val="ru-RU"/>
        </w:rPr>
        <w:sectPr w:rsidR="00811863" w:rsidRPr="004F68F1">
          <w:pgSz w:w="11900" w:h="16840"/>
          <w:pgMar w:top="298" w:right="676" w:bottom="332" w:left="666" w:header="720" w:footer="720" w:gutter="0"/>
          <w:cols w:space="720" w:equalWidth="0">
            <w:col w:w="10558" w:space="0"/>
          </w:cols>
          <w:docGrid w:linePitch="360"/>
        </w:sectPr>
      </w:pPr>
    </w:p>
    <w:p w:rsidR="00811863" w:rsidRPr="004F68F1" w:rsidRDefault="00811863">
      <w:pPr>
        <w:autoSpaceDE w:val="0"/>
        <w:autoSpaceDN w:val="0"/>
        <w:spacing w:after="66" w:line="220" w:lineRule="exact"/>
        <w:rPr>
          <w:lang w:val="ru-RU"/>
        </w:rPr>
      </w:pPr>
    </w:p>
    <w:p w:rsidR="00811863" w:rsidRPr="004F68F1" w:rsidRDefault="00082EE2">
      <w:pPr>
        <w:tabs>
          <w:tab w:val="left" w:pos="180"/>
        </w:tabs>
        <w:autoSpaceDE w:val="0"/>
        <w:autoSpaceDN w:val="0"/>
        <w:spacing w:after="0" w:line="286" w:lineRule="auto"/>
        <w:rPr>
          <w:lang w:val="ru-RU"/>
        </w:rPr>
      </w:pP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служебных словах;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выразительно читать вслух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небольшие адаптированные аутентичные тексты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читать новые слова согласно основным правилам чтения;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орфографическими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навыками: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правильно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писать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изученные слова;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пунктуационными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навыками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: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>и</w:t>
      </w:r>
      <w:proofErr w:type="gramEnd"/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>спользовать</w:t>
      </w:r>
      <w:proofErr w:type="spellEnd"/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точку, вопросительный и восклицательный знаки в конце предложения, запятую при перечислении и обращении, апостроф; пунктуационно правильно оформлять электронное сообщение лич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ного характера;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190" w:after="0" w:line="286" w:lineRule="auto"/>
        <w:ind w:right="144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3)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в звучащем и письменном тексте 675 лексических единиц (слов, словосочетаний, речевых клише) и правильно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употреблять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625 лексических единиц (включая  500  лексических  единиц, освоенных в начальной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школе), обслуживающих ситуации общения в рамках отобранного тематического содержания, с соблюдением существующей нормы лексической сочетаемости;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и употреблять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родственные слова, образованные с использованием аффик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сации: имена существительные с суффиксами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er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or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ist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sion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/-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tion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; имена прилагательные с суффиксами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ful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,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ian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/-</w:t>
      </w:r>
      <w:r>
        <w:rPr>
          <w:rFonts w:ascii="Times New Roman" w:eastAsia="Times New Roman" w:hAnsi="Times New Roman"/>
          <w:color w:val="000000"/>
          <w:sz w:val="24"/>
        </w:rPr>
        <w:t>an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; наречия с суффиксом -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ly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; имена прилагательные, имена существительные и наречия с отрицательным префиксом </w:t>
      </w:r>
      <w:r>
        <w:rPr>
          <w:rFonts w:ascii="Times New Roman" w:eastAsia="Times New Roman" w:hAnsi="Times New Roman"/>
          <w:color w:val="000000"/>
          <w:sz w:val="24"/>
        </w:rPr>
        <w:t>un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-;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>распознавать и употребл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ять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в устной и письменной речи изученные синонимы и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интернациональные слова;</w:t>
      </w:r>
      <w:proofErr w:type="gramEnd"/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190" w:after="0" w:line="288" w:lineRule="auto"/>
        <w:rPr>
          <w:lang w:val="ru-RU"/>
        </w:rPr>
      </w:pPr>
      <w:r w:rsidRPr="004F68F1">
        <w:rPr>
          <w:lang w:val="ru-RU"/>
        </w:rPr>
        <w:tab/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4)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знать и понимать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особенности структуры простых и сложных предложений английского языка; различных коммуникативных типов предложений английского языка; 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распознавать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в письме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нном и звучащем тексте и употреблять в устной и письменной речи:</w:t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-  предложения с несколькими обстоятельствами, следующими в определённом порядке;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- вопросительные предложения (альтернативный и разделительный вопросы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Past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/</w:t>
      </w:r>
      <w:r>
        <w:rPr>
          <w:rFonts w:ascii="Times New Roman" w:eastAsia="Times New Roman" w:hAnsi="Times New Roman"/>
          <w:color w:val="000000"/>
          <w:sz w:val="24"/>
        </w:rPr>
        <w:t>Future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Simple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);</w:t>
      </w:r>
      <w:proofErr w:type="gramEnd"/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глаголы в 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видо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-временных  формах  действительного  залога в изъявительном наклонении в </w:t>
      </w:r>
      <w:r>
        <w:rPr>
          <w:rFonts w:ascii="Times New Roman" w:eastAsia="Times New Roman" w:hAnsi="Times New Roman"/>
          <w:color w:val="000000"/>
          <w:sz w:val="24"/>
        </w:rPr>
        <w:t>Present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Perfect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Tense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в повествовательных (утвердительных и отрицательных) и вопросительных предложениях;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во множественном числе, в том числе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имена существительные, имеющие форму только множественного числа;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- имена существительные с причастиями настоящего и прошедшего времени;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- наречия в положительной, сравнительной и превосходной степенях, образованные по правилу, и исключения;</w:t>
      </w:r>
      <w:proofErr w:type="gramEnd"/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190" w:after="0" w:line="286" w:lineRule="auto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5)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>владеть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социокультурными знаниями и умениями: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использовать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отдельные социокультурные элементы речевого поведенческого этикета в стране/странах изучаемого языка в рамках тематического содержания;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знать/понимать и использовать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в устной и письменной речи наиболее употребительную лексику, обозначающую фоновую лексику и реалии страны/стран изучаемого языка в рамках тематического содержания речи;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правильно оформлять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адрес, писать фамилии и имена (свои, родственников и друзей) на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английском языке (в анкете, формуляре);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- обладать базовыми знаниями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 социокультурном портрете родной страны и страны/стран изучаемого языка;</w:t>
      </w:r>
      <w:r w:rsidRPr="004F68F1">
        <w:rPr>
          <w:lang w:val="ru-RU"/>
        </w:rPr>
        <w:br/>
      </w: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-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кратко представлять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Россию и страны/стран изучаемого языка;</w:t>
      </w:r>
    </w:p>
    <w:p w:rsidR="00811863" w:rsidRPr="004F68F1" w:rsidRDefault="00082EE2">
      <w:pPr>
        <w:autoSpaceDE w:val="0"/>
        <w:autoSpaceDN w:val="0"/>
        <w:spacing w:before="190" w:after="0" w:line="230" w:lineRule="auto"/>
        <w:ind w:left="18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6) </w:t>
      </w:r>
      <w:r w:rsidRPr="004F68F1">
        <w:rPr>
          <w:rFonts w:ascii="Times New Roman" w:eastAsia="Times New Roman" w:hAnsi="Times New Roman"/>
          <w:i/>
          <w:color w:val="000000"/>
          <w:sz w:val="24"/>
          <w:lang w:val="ru-RU"/>
        </w:rPr>
        <w:t xml:space="preserve">владеть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компенсаторными умениями: использовать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при чтении и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аудировании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языковую</w:t>
      </w:r>
      <w:proofErr w:type="gramEnd"/>
    </w:p>
    <w:p w:rsidR="00811863" w:rsidRPr="004F68F1" w:rsidRDefault="00811863">
      <w:pPr>
        <w:rPr>
          <w:lang w:val="ru-RU"/>
        </w:rPr>
        <w:sectPr w:rsidR="00811863" w:rsidRPr="004F68F1">
          <w:pgSz w:w="11900" w:h="16840"/>
          <w:pgMar w:top="286" w:right="728" w:bottom="368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811863" w:rsidRPr="004F68F1" w:rsidRDefault="00811863">
      <w:pPr>
        <w:autoSpaceDE w:val="0"/>
        <w:autoSpaceDN w:val="0"/>
        <w:spacing w:after="66" w:line="220" w:lineRule="exact"/>
        <w:rPr>
          <w:lang w:val="ru-RU"/>
        </w:rPr>
      </w:pPr>
    </w:p>
    <w:p w:rsidR="00811863" w:rsidRPr="004F68F1" w:rsidRDefault="00082EE2">
      <w:pPr>
        <w:autoSpaceDE w:val="0"/>
        <w:autoSpaceDN w:val="0"/>
        <w:spacing w:after="0" w:line="271" w:lineRule="auto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догадку, в том числе контекстуальную; игнорировать информацию, не являющуюся необходимой для понимания основного содержания про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читанного/ прослушанного текста или для нахождения в тексте запрашиваемой информации;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190" w:after="0" w:line="262" w:lineRule="auto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7) 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сети Интернет;</w:t>
      </w:r>
    </w:p>
    <w:p w:rsidR="00811863" w:rsidRPr="004F68F1" w:rsidRDefault="00082EE2">
      <w:pPr>
        <w:tabs>
          <w:tab w:val="left" w:pos="180"/>
        </w:tabs>
        <w:autoSpaceDE w:val="0"/>
        <w:autoSpaceDN w:val="0"/>
        <w:spacing w:before="190" w:after="0" w:line="262" w:lineRule="auto"/>
        <w:ind w:right="576"/>
        <w:rPr>
          <w:lang w:val="ru-RU"/>
        </w:rPr>
      </w:pPr>
      <w:r w:rsidRPr="004F68F1">
        <w:rPr>
          <w:lang w:val="ru-RU"/>
        </w:rPr>
        <w:tab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8) использовать иноязычные словари и справочники, в том числе информационно-справочные системы в электронной форме.</w:t>
      </w:r>
    </w:p>
    <w:p w:rsidR="00811863" w:rsidRPr="004F68F1" w:rsidRDefault="00811863">
      <w:pPr>
        <w:rPr>
          <w:lang w:val="ru-RU"/>
        </w:rPr>
        <w:sectPr w:rsidR="00811863" w:rsidRPr="004F68F1">
          <w:pgSz w:w="11900" w:h="16840"/>
          <w:pgMar w:top="286" w:right="728" w:bottom="1440" w:left="666" w:header="720" w:footer="720" w:gutter="0"/>
          <w:cols w:space="720" w:equalWidth="0">
            <w:col w:w="10506" w:space="0"/>
          </w:cols>
          <w:docGrid w:linePitch="360"/>
        </w:sectPr>
      </w:pPr>
    </w:p>
    <w:p w:rsidR="00811863" w:rsidRPr="004F68F1" w:rsidRDefault="00811863">
      <w:pPr>
        <w:autoSpaceDE w:val="0"/>
        <w:autoSpaceDN w:val="0"/>
        <w:spacing w:after="64" w:line="220" w:lineRule="exact"/>
        <w:rPr>
          <w:lang w:val="ru-RU"/>
        </w:rPr>
      </w:pPr>
    </w:p>
    <w:p w:rsidR="00811863" w:rsidRDefault="00082EE2">
      <w:pPr>
        <w:autoSpaceDE w:val="0"/>
        <w:autoSpaceDN w:val="0"/>
        <w:spacing w:after="258" w:line="233" w:lineRule="auto"/>
      </w:pPr>
      <w:r>
        <w:rPr>
          <w:rFonts w:ascii="Times New Roman" w:eastAsia="Times New Roman" w:hAnsi="Times New Roman"/>
          <w:b/>
          <w:color w:val="000000"/>
          <w:w w:val="101"/>
          <w:sz w:val="19"/>
        </w:rPr>
        <w:t xml:space="preserve">ТЕМАТИЧЕСКОЕ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4454"/>
        <w:gridCol w:w="530"/>
        <w:gridCol w:w="1104"/>
        <w:gridCol w:w="1140"/>
        <w:gridCol w:w="866"/>
        <w:gridCol w:w="1332"/>
        <w:gridCol w:w="1116"/>
        <w:gridCol w:w="4576"/>
      </w:tblGrid>
      <w:tr w:rsidR="00811863">
        <w:trPr>
          <w:trHeight w:hRule="exact" w:val="348"/>
        </w:trPr>
        <w:tc>
          <w:tcPr>
            <w:tcW w:w="3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п/п</w:t>
            </w:r>
          </w:p>
        </w:tc>
        <w:tc>
          <w:tcPr>
            <w:tcW w:w="44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  <w:lang w:val="ru-RU"/>
              </w:rPr>
              <w:t>Наименование разделов и тем программы</w:t>
            </w:r>
          </w:p>
        </w:tc>
        <w:tc>
          <w:tcPr>
            <w:tcW w:w="27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Количество</w:t>
            </w:r>
            <w:proofErr w:type="spellEnd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часов</w:t>
            </w:r>
            <w:proofErr w:type="spellEnd"/>
          </w:p>
        </w:tc>
        <w:tc>
          <w:tcPr>
            <w:tcW w:w="8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изучения</w:t>
            </w:r>
          </w:p>
        </w:tc>
        <w:tc>
          <w:tcPr>
            <w:tcW w:w="1332" w:type="dxa"/>
            <w:vMerge w:val="restart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45" w:lineRule="auto"/>
              <w:ind w:left="68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деятельности</w:t>
            </w:r>
          </w:p>
        </w:tc>
        <w:tc>
          <w:tcPr>
            <w:tcW w:w="1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47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Виды,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 xml:space="preserve">формы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контроля</w:t>
            </w:r>
          </w:p>
        </w:tc>
        <w:tc>
          <w:tcPr>
            <w:tcW w:w="4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Электронные (цифровые) образовательные ресурсы</w:t>
            </w:r>
          </w:p>
        </w:tc>
      </w:tr>
      <w:tr w:rsidR="00811863">
        <w:trPr>
          <w:trHeight w:hRule="exact" w:val="540"/>
        </w:trPr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63" w:rsidRDefault="00811863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63" w:rsidRDefault="00811863"/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контрольные работы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45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w w:val="97"/>
                <w:sz w:val="16"/>
              </w:rPr>
              <w:t>практические работы</w:t>
            </w:r>
          </w:p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</w:tcPr>
          <w:p w:rsidR="00811863" w:rsidRDefault="00811863"/>
        </w:tc>
        <w:tc>
          <w:tcPr>
            <w:tcW w:w="1726" w:type="dxa"/>
            <w:vMerge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811863" w:rsidRDefault="00811863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63" w:rsidRDefault="00811863"/>
        </w:tc>
        <w:tc>
          <w:tcPr>
            <w:tcW w:w="17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63" w:rsidRDefault="00811863"/>
        </w:tc>
      </w:tr>
      <w:tr w:rsidR="00811863" w:rsidRPr="004F68F1">
        <w:trPr>
          <w:trHeight w:hRule="exact" w:val="380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Моя семья. Мои друзья. Семейные праздники (день рождения, Новый год)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01.09.2022 22.09.2022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8" w:after="0" w:line="254" w:lineRule="auto"/>
              <w:ind w:left="68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фонетическая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пунктуация;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учащихся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Student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Английский язык учебник для 5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общеобразовательных учреждений. Москва,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«Просвещение», 2011.</w:t>
            </w:r>
          </w:p>
          <w:p w:rsidR="00811863" w:rsidRPr="004F68F1" w:rsidRDefault="00082EE2">
            <w:pPr>
              <w:autoSpaceDE w:val="0"/>
              <w:autoSpaceDN w:val="0"/>
              <w:spacing w:before="20" w:after="0" w:line="250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Рабочая тетрадь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Activity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 Английский язык. Рабочая тетрадь к учебнику для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5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общеобразовательных учреждений. Москва, «Просвещение», 2011.</w:t>
            </w:r>
          </w:p>
          <w:p w:rsidR="00811863" w:rsidRPr="004F68F1" w:rsidRDefault="00082EE2">
            <w:pPr>
              <w:autoSpaceDE w:val="0"/>
              <w:autoSpaceDN w:val="0"/>
              <w:spacing w:before="18" w:after="0" w:line="245" w:lineRule="auto"/>
              <w:ind w:left="72" w:right="2016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учителя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Teacher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 Книга для чтения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Reader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</w:t>
            </w:r>
          </w:p>
          <w:p w:rsidR="00811863" w:rsidRPr="004F68F1" w:rsidRDefault="00082EE2">
            <w:pPr>
              <w:autoSpaceDE w:val="0"/>
              <w:autoSpaceDN w:val="0"/>
              <w:spacing w:before="210" w:after="0" w:line="250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Поурочные разработки по английскому языку к УМК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В.П.Кузовлева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Н.М.Лапа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Э.Ш.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Перегудовой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 «Английский 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язык»: 5 класс. – М.: ВАКО, 2011. – 224 с. (В помощь школьному учителю).</w:t>
            </w:r>
          </w:p>
          <w:p w:rsidR="00811863" w:rsidRPr="004F68F1" w:rsidRDefault="00082EE2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Тематическое и поурочное планирование по английскому языку к учебнику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В.П.Кузовлева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 “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” для 5 класса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общеобразовательных учреждений.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Е.Ю.Смиронова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А.В.Смирнов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(М.:Прос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вещение,2011) – методическое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пособие</w:t>
            </w:r>
            <w:proofErr w:type="gram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,Э</w:t>
            </w:r>
            <w:proofErr w:type="gram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КЗАМЕН,Москва,2011. </w:t>
            </w:r>
          </w:p>
        </w:tc>
      </w:tr>
      <w:tr w:rsidR="00811863" w:rsidRPr="004F68F1">
        <w:trPr>
          <w:trHeight w:hRule="exact" w:val="3728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Внешность и характер человека/литературного персонажа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23.09.2022 17.10.2022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8" w:after="0" w:line="254" w:lineRule="auto"/>
              <w:ind w:left="68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грамматическая сторона речи;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8" w:after="0" w:line="250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учащихся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Student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Английский язык учебник для 5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общеобразовательных учреждений. 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Москва,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«Просвещение», 2011.</w:t>
            </w:r>
          </w:p>
          <w:p w:rsidR="00811863" w:rsidRPr="004F68F1" w:rsidRDefault="00082EE2">
            <w:pPr>
              <w:autoSpaceDE w:val="0"/>
              <w:autoSpaceDN w:val="0"/>
              <w:spacing w:before="18" w:after="0" w:line="250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Рабочая тетрадь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Activity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Английский язык. Рабочая тетрадь к учебнику для 5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общеобразовательных учреждений. Москва, «Просвещение», 2011.</w:t>
            </w:r>
          </w:p>
          <w:p w:rsidR="00811863" w:rsidRPr="004F68F1" w:rsidRDefault="00082EE2">
            <w:pPr>
              <w:autoSpaceDE w:val="0"/>
              <w:autoSpaceDN w:val="0"/>
              <w:spacing w:before="18" w:after="0" w:line="25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учителя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Teacher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чтения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Reader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Поурочные разработки по английскому языку к УМК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В.П.Кузовлева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Н.М.Лапа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Э.Ш.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Перегудовой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 «Английский язык»: 5 класс. – М.: ВАКО, 2011. – 224 с. (В помощь школьному учителю).</w:t>
            </w:r>
          </w:p>
          <w:p w:rsidR="00811863" w:rsidRPr="004F68F1" w:rsidRDefault="00082EE2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Тематическое и поурочное планирование по английскому языку к учебнику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Кузовлева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 “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” для 5 класса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общеобразовательных учреждений.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Е.Ю.Смиронова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А.В.Смирнов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(М.:Просвещение,2011) – методическое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пособие</w:t>
            </w:r>
            <w:proofErr w:type="gram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,Э</w:t>
            </w:r>
            <w:proofErr w:type="gram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КЗАМЕН,Москва,2011.</w:t>
            </w:r>
          </w:p>
        </w:tc>
      </w:tr>
    </w:tbl>
    <w:p w:rsidR="00811863" w:rsidRPr="004F68F1" w:rsidRDefault="00811863">
      <w:pPr>
        <w:autoSpaceDE w:val="0"/>
        <w:autoSpaceDN w:val="0"/>
        <w:spacing w:after="0" w:line="14" w:lineRule="exact"/>
        <w:rPr>
          <w:lang w:val="ru-RU"/>
        </w:rPr>
      </w:pPr>
    </w:p>
    <w:p w:rsidR="00811863" w:rsidRPr="004F68F1" w:rsidRDefault="00811863">
      <w:pPr>
        <w:rPr>
          <w:lang w:val="ru-RU"/>
        </w:rPr>
        <w:sectPr w:rsidR="00811863" w:rsidRPr="004F68F1">
          <w:pgSz w:w="16840" w:h="11900"/>
          <w:pgMar w:top="282" w:right="640" w:bottom="1204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11863" w:rsidRPr="004F68F1" w:rsidRDefault="00811863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4454"/>
        <w:gridCol w:w="530"/>
        <w:gridCol w:w="1104"/>
        <w:gridCol w:w="1140"/>
        <w:gridCol w:w="866"/>
        <w:gridCol w:w="1332"/>
        <w:gridCol w:w="1116"/>
        <w:gridCol w:w="4576"/>
      </w:tblGrid>
      <w:tr w:rsidR="00811863" w:rsidRPr="004F68F1">
        <w:trPr>
          <w:trHeight w:hRule="exact" w:val="361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3.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88" w:after="0" w:line="254" w:lineRule="auto"/>
              <w:ind w:left="72" w:right="288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Досуг и увлечения/хобби современного подростка (чтение, кино, спорт)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18.10.2022 16.11.2022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8" w:after="0" w:line="254" w:lineRule="auto"/>
              <w:ind w:left="68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грамматическая сторона речи</w:t>
            </w:r>
            <w:proofErr w:type="gram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учащихся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Student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) Английский яз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ык учебник для 5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общеобразовательных учреждений. Москва,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«Просвещение», 2011.</w:t>
            </w:r>
          </w:p>
          <w:p w:rsidR="00811863" w:rsidRPr="004F68F1" w:rsidRDefault="00082EE2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Рабочая тетрадь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Activity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Английский язык. Рабочая тетрадь к учебнику для 5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общеобразовательных учреждений. Москва, «Просвещение», 2011.</w:t>
            </w:r>
          </w:p>
          <w:p w:rsidR="00811863" w:rsidRPr="004F68F1" w:rsidRDefault="00082EE2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учителя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Teacher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чтения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Reader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Поурочные разработки по английскому языку к УМК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В.П.Кузовлева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Н.М.Лапа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Э.Ш.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Перегудовой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 «Английский язык»: 5 класс. – М.: ВАКО, 2011. – 224 с. (В помощь школьному учителю).</w:t>
            </w:r>
          </w:p>
          <w:p w:rsidR="00811863" w:rsidRPr="004F68F1" w:rsidRDefault="00082EE2">
            <w:pPr>
              <w:autoSpaceDE w:val="0"/>
              <w:autoSpaceDN w:val="0"/>
              <w:spacing w:before="18" w:after="0" w:line="25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Тематическое и поурочное планирование по английскому языку к учебнику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В.П.Кузовлева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 “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” для 5 класса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общеобразовательных учреждений.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Е.Ю.Смиронова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А.В.Смирнов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(М.:Просвещение,2011) – методическое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пособие</w:t>
            </w:r>
            <w:proofErr w:type="gram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,Э</w:t>
            </w:r>
            <w:proofErr w:type="gram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КЗАМЕН,Москва,2011.</w:t>
            </w:r>
          </w:p>
        </w:tc>
      </w:tr>
      <w:tr w:rsidR="00811863" w:rsidRPr="004F68F1">
        <w:trPr>
          <w:trHeight w:hRule="exact" w:val="342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4.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88" w:after="0" w:line="233" w:lineRule="auto"/>
              <w:ind w:left="72"/>
            </w:pPr>
            <w:r w:rsidRPr="004F68F1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Здоровый </w:t>
            </w:r>
            <w:r w:rsidRPr="004F68F1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образ жизни: режим труда и отдыха.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Здоровое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питание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17.11.2022 09.12.2022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8" w:after="0" w:line="254" w:lineRule="auto"/>
              <w:ind w:left="68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сторона реч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и;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грамматическая сторона речи;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учащихся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Student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Английский язык учебник для 5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общеобразовательных учреждений. Москва,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«Просвещение», 2011.</w:t>
            </w:r>
          </w:p>
          <w:p w:rsidR="00811863" w:rsidRPr="004F68F1" w:rsidRDefault="00082EE2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Рабочая тетрадь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Activity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Английский язык. Рабочая 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тетрадь к учебнику для 5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общеобразовательных учреждений. Москва, «Просвещение», 2011.</w:t>
            </w:r>
          </w:p>
          <w:p w:rsidR="00811863" w:rsidRPr="004F68F1" w:rsidRDefault="00082EE2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учителя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Teacher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чтения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Reader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Поурочные разработки по английскому языку к УМК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В.П.Кузовлева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Н.М.Лапа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Э.Ш.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Перегудовой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 «Англи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йский язык»: 5 класс. – М.: ВАКО, 2011. – 224 с. (В помощь школьному учителю).</w:t>
            </w:r>
          </w:p>
          <w:p w:rsidR="00811863" w:rsidRPr="004F68F1" w:rsidRDefault="00082EE2">
            <w:pPr>
              <w:autoSpaceDE w:val="0"/>
              <w:autoSpaceDN w:val="0"/>
              <w:spacing w:before="18" w:after="0" w:line="25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Тематическое и поурочное планирование по английскому языку к учебнику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В.П.Кузовлева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 “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” для 5 класса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общеобразовательных учреждений.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Е.Ю.Смиронова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А.В.Смирнов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(М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.:Просвещение,2011) – методическое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пособие</w:t>
            </w:r>
            <w:proofErr w:type="gram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,Э</w:t>
            </w:r>
            <w:proofErr w:type="gram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КЗАМЕН,Москва,2011.</w:t>
            </w:r>
          </w:p>
        </w:tc>
      </w:tr>
      <w:tr w:rsidR="00811863" w:rsidRPr="004F68F1">
        <w:trPr>
          <w:trHeight w:hRule="exact" w:val="340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5.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88" w:after="0" w:line="233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Покупки: одежда, обувь и продукты питания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12.12.2022 10.01.2023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8" w:after="0" w:line="254" w:lineRule="auto"/>
              <w:ind w:left="68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грамматическая сторона речи;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учащихся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Student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Английский язык учебник для 5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общеобразовательных учреждений. Москва,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«Просвещение», 2011.</w:t>
            </w:r>
          </w:p>
          <w:p w:rsidR="00811863" w:rsidRPr="004F68F1" w:rsidRDefault="00082EE2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Рабочая тетрадь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Activity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Английский язык. Рабочая тетрадь к учебнику для 5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общеобразовательных учреждений. Москва, «Просвещение», 2011.</w:t>
            </w:r>
          </w:p>
          <w:p w:rsidR="00811863" w:rsidRPr="004F68F1" w:rsidRDefault="00082EE2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учителя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Teacher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чтения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Reader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Поурочные разработки по английскому языку к УМ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В.П.Кузовлева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Н.М.Лапа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Э.Ш.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Перегудовой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 «Английский язык»: 5 класс. – М.: ВАКО, 2011. – 224 с. (В помощь школьному учителю).</w:t>
            </w:r>
          </w:p>
          <w:p w:rsidR="00811863" w:rsidRPr="004F68F1" w:rsidRDefault="00082EE2">
            <w:pPr>
              <w:autoSpaceDE w:val="0"/>
              <w:autoSpaceDN w:val="0"/>
              <w:spacing w:before="18" w:after="0" w:line="25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Тематическое и поурочное планирование по английскому языку к учебнику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В.П.Кузовлева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 “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” для 5 класса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общеоб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разовательных учреждений.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Е.Ю.Смиронова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А.В.Смирнов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(М.:Просвещение,2011) – методическое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пособие</w:t>
            </w:r>
            <w:proofErr w:type="gram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,Э</w:t>
            </w:r>
            <w:proofErr w:type="gram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КЗАМЕН,Москва,2011.</w:t>
            </w:r>
          </w:p>
        </w:tc>
      </w:tr>
    </w:tbl>
    <w:p w:rsidR="00811863" w:rsidRPr="004F68F1" w:rsidRDefault="00811863">
      <w:pPr>
        <w:autoSpaceDE w:val="0"/>
        <w:autoSpaceDN w:val="0"/>
        <w:spacing w:after="0" w:line="14" w:lineRule="exact"/>
        <w:rPr>
          <w:lang w:val="ru-RU"/>
        </w:rPr>
      </w:pPr>
    </w:p>
    <w:p w:rsidR="00811863" w:rsidRPr="004F68F1" w:rsidRDefault="00811863">
      <w:pPr>
        <w:rPr>
          <w:lang w:val="ru-RU"/>
        </w:rPr>
        <w:sectPr w:rsidR="00811863" w:rsidRPr="004F68F1">
          <w:pgSz w:w="16840" w:h="11900"/>
          <w:pgMar w:top="284" w:right="640" w:bottom="43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11863" w:rsidRPr="004F68F1" w:rsidRDefault="00811863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4454"/>
        <w:gridCol w:w="530"/>
        <w:gridCol w:w="1104"/>
        <w:gridCol w:w="1140"/>
        <w:gridCol w:w="866"/>
        <w:gridCol w:w="1332"/>
        <w:gridCol w:w="1116"/>
        <w:gridCol w:w="4576"/>
      </w:tblGrid>
      <w:tr w:rsidR="00811863" w:rsidRPr="004F68F1">
        <w:trPr>
          <w:trHeight w:hRule="exact" w:val="342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88" w:after="0" w:line="254" w:lineRule="auto"/>
              <w:ind w:left="72" w:right="288"/>
            </w:pPr>
            <w:r w:rsidRPr="004F68F1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Школа, школьная жизнь, школьная форма, изучаемые предметы.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Переписка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с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зарубежными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сверстниками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11.01.2023 01.02.2023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8" w:after="0" w:line="254" w:lineRule="auto"/>
              <w:ind w:left="68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речь;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орфогра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фия и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и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стороны речи;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 знания и умения;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учащихся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Student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Английский язык учебник для 5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общеобразовательных учреждений. Москва,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«Просвещение», 2011.</w:t>
            </w:r>
          </w:p>
          <w:p w:rsidR="00811863" w:rsidRPr="004F68F1" w:rsidRDefault="00082EE2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Рабочая тетрадь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Activity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Английский язык. Рабочая тетрадь к учебнику для 5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общеобразовательных учреждений. Москва, «Просвещение», 2011.</w:t>
            </w:r>
          </w:p>
          <w:p w:rsidR="00811863" w:rsidRPr="004F68F1" w:rsidRDefault="00082EE2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учителя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Teacher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чтения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Reader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Поурочные разработки по английскому языку к УМ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В.П.Кузовлева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Н.М.Лапа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Э.Ш.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Перегудовой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 «Английский язык»: 5 класс. – М.: ВАКО, 2011. – 224 с. (В помощь школьному учителю).</w:t>
            </w:r>
          </w:p>
          <w:p w:rsidR="00811863" w:rsidRPr="004F68F1" w:rsidRDefault="00082EE2">
            <w:pPr>
              <w:autoSpaceDE w:val="0"/>
              <w:autoSpaceDN w:val="0"/>
              <w:spacing w:before="18" w:after="0" w:line="25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Тематическое и поурочное планирование по английскому языку к учебнику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В.П.Кузовлева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 “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” для 5 класса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общеоб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разовательных учреждений.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Е.Ю.Смиронова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А.В.Смирнов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(М.:Просвещение,2011) – методическое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пособие</w:t>
            </w:r>
            <w:proofErr w:type="gram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,Э</w:t>
            </w:r>
            <w:proofErr w:type="gram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КЗАМЕН,Москва,2011.</w:t>
            </w:r>
          </w:p>
        </w:tc>
      </w:tr>
      <w:tr w:rsidR="00811863" w:rsidRPr="004F68F1">
        <w:trPr>
          <w:trHeight w:hRule="exact" w:val="342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7.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88" w:after="0" w:line="233" w:lineRule="auto"/>
              <w:ind w:left="72"/>
            </w:pPr>
            <w:r w:rsidRPr="004F68F1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Каникулы в различное время года.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Виды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отдыха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02.02.2023 24.02.2023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6" w:after="0" w:line="254" w:lineRule="auto"/>
              <w:ind w:left="68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и монологическая речь;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и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грамматическая стороны речи;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учащихся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Student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Английский язык учебник для 5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общеобразовательных учреждени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й. Москва,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«Просвещение», 2011.</w:t>
            </w:r>
          </w:p>
          <w:p w:rsidR="00811863" w:rsidRPr="004F68F1" w:rsidRDefault="00082EE2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Рабочая тетрадь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Activity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Английский язык. Рабочая тетрадь к учебнику для 5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общеобразовательных учреждений. Москва, «Просвещение», 2011.</w:t>
            </w:r>
          </w:p>
          <w:p w:rsidR="00811863" w:rsidRPr="004F68F1" w:rsidRDefault="00082EE2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учителя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Teacher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чтения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Reader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Поурочные разр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аботки по английскому языку к УМК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В.П.Кузовлева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Н.М.Лапа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Э.Ш.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Перегудовой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 «Английский язык»: 5 класс. – М.: ВАКО, 2011. – 224 с. (В помощь школьному учителю).</w:t>
            </w:r>
          </w:p>
          <w:p w:rsidR="00811863" w:rsidRPr="004F68F1" w:rsidRDefault="00082EE2">
            <w:pPr>
              <w:autoSpaceDE w:val="0"/>
              <w:autoSpaceDN w:val="0"/>
              <w:spacing w:before="18" w:after="0" w:line="25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Тематическое и поурочное планирование по английскому языку к учебнику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В.П.Кузовлева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“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” для 5 класса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общеобразовательных учреждений.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Е.Ю.Смиронова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А.В.Смирнов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(М.:Просвещение,2011) – методическое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пособие</w:t>
            </w:r>
            <w:proofErr w:type="gram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,Э</w:t>
            </w:r>
            <w:proofErr w:type="gram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КЗАМЕН,Москва,2011.</w:t>
            </w:r>
          </w:p>
        </w:tc>
      </w:tr>
      <w:tr w:rsidR="00811863" w:rsidRPr="004F68F1">
        <w:trPr>
          <w:trHeight w:hRule="exact" w:val="340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88" w:after="0" w:line="233" w:lineRule="auto"/>
              <w:ind w:left="72"/>
            </w:pPr>
            <w:r w:rsidRPr="004F68F1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Природа: дикие и домашние животные.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Погода</w:t>
            </w:r>
            <w:proofErr w:type="spell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27.02.2023 20.03.2023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6" w:after="0" w:line="254" w:lineRule="auto"/>
              <w:ind w:left="68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и 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и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грамматическая стороны речи</w:t>
            </w:r>
            <w:proofErr w:type="gram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;</w:t>
            </w:r>
            <w:proofErr w:type="gramEnd"/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6" w:after="0" w:line="245" w:lineRule="auto"/>
              <w:ind w:left="72" w:right="144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Контрольная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работа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учащихся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Student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Английский язык учебник 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для 5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общеобразовательных учреждений. Москва,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«Просвещение», 2011.</w:t>
            </w:r>
          </w:p>
          <w:p w:rsidR="00811863" w:rsidRPr="004F68F1" w:rsidRDefault="00082EE2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Рабочая тетрадь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Activity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Английский язык. Рабочая тетрадь к учебнику для 5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общеобразовательных учреждений. Москва, «Просвещение», 2011.</w:t>
            </w:r>
          </w:p>
          <w:p w:rsidR="00811863" w:rsidRPr="004F68F1" w:rsidRDefault="00082EE2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учителя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Teacher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ига для чтения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Reader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Поурочные разработки по английскому языку к УМК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В.П.Кузовлева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Н.М.Лапа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Э.Ш.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Перегудовой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 «Английский язык»: 5 класс. – М.: ВАКО, 2011. – 224 с. (В помощь школьному учителю).</w:t>
            </w:r>
          </w:p>
          <w:p w:rsidR="00811863" w:rsidRPr="004F68F1" w:rsidRDefault="00082EE2">
            <w:pPr>
              <w:autoSpaceDE w:val="0"/>
              <w:autoSpaceDN w:val="0"/>
              <w:spacing w:before="18" w:after="0" w:line="25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Тематическое и поурочное планирование по английск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ому языку к учебнику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В.П.Кузовлева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 “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” для 5 класса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общеобразовательных учреждений.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Е.Ю.Смиронова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А.В.Смирнов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(М.:Просвещение,2011) – методическое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пособие</w:t>
            </w:r>
            <w:proofErr w:type="gram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,Э</w:t>
            </w:r>
            <w:proofErr w:type="gram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КЗАМЕН,Москва,2011.</w:t>
            </w:r>
          </w:p>
        </w:tc>
      </w:tr>
    </w:tbl>
    <w:p w:rsidR="00811863" w:rsidRPr="004F68F1" w:rsidRDefault="00811863">
      <w:pPr>
        <w:autoSpaceDE w:val="0"/>
        <w:autoSpaceDN w:val="0"/>
        <w:spacing w:after="0" w:line="14" w:lineRule="exact"/>
        <w:rPr>
          <w:lang w:val="ru-RU"/>
        </w:rPr>
      </w:pPr>
    </w:p>
    <w:p w:rsidR="00811863" w:rsidRPr="004F68F1" w:rsidRDefault="00811863">
      <w:pPr>
        <w:rPr>
          <w:lang w:val="ru-RU"/>
        </w:rPr>
        <w:sectPr w:rsidR="00811863" w:rsidRPr="004F68F1">
          <w:pgSz w:w="16840" w:h="11900"/>
          <w:pgMar w:top="284" w:right="640" w:bottom="526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11863" w:rsidRPr="004F68F1" w:rsidRDefault="00811863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384"/>
        <w:gridCol w:w="4454"/>
        <w:gridCol w:w="530"/>
        <w:gridCol w:w="1104"/>
        <w:gridCol w:w="1140"/>
        <w:gridCol w:w="866"/>
        <w:gridCol w:w="1332"/>
        <w:gridCol w:w="1116"/>
        <w:gridCol w:w="4576"/>
      </w:tblGrid>
      <w:tr w:rsidR="00811863" w:rsidRPr="004F68F1">
        <w:trPr>
          <w:trHeight w:hRule="exact" w:val="3422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9.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88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102"/>
                <w:sz w:val="14"/>
              </w:rPr>
              <w:t>Родной город/село. Транспорт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27.03.2023 17.04.2023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8" w:after="0" w:line="254" w:lineRule="auto"/>
              <w:ind w:left="68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и монологическая речь;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и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стороны речи;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 знания и умения;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учащихся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Student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Английский язык учебник для 5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общеобразовательных 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учреждений. Москва,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«Просвещение», 2011.</w:t>
            </w:r>
          </w:p>
          <w:p w:rsidR="00811863" w:rsidRPr="004F68F1" w:rsidRDefault="00082EE2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Рабочая тетрадь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Activity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Английский язык. Рабочая тетрадь к учебнику для 5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общеобразовательных учреждений. Москва, «Просвещение», 2011.</w:t>
            </w:r>
          </w:p>
          <w:p w:rsidR="00811863" w:rsidRPr="004F68F1" w:rsidRDefault="00082EE2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учителя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Teacher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чтения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Reader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Поурочные разработки по английскому языку к УМК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В.П.Кузовлева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Н.М.Лапа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Э.Ш.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Перегудовой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 «Английский язык»: 5 класс. – М.: ВАКО, 2011. – 224 с. (В помощь школьному учителю).</w:t>
            </w:r>
          </w:p>
          <w:p w:rsidR="00811863" w:rsidRPr="004F68F1" w:rsidRDefault="00082EE2">
            <w:pPr>
              <w:autoSpaceDE w:val="0"/>
              <w:autoSpaceDN w:val="0"/>
              <w:spacing w:before="18" w:after="0" w:line="25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Тематическое и поурочное планирование по английскому языку к учебнику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Кузовлева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 “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” для 5 класса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общеобразовательных учреждений.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Е.Ю.Смиронова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А.В.Смирнов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(М.:Просвещение,2011) – методическое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пособие</w:t>
            </w:r>
            <w:proofErr w:type="gram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,Э</w:t>
            </w:r>
            <w:proofErr w:type="gram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КЗАМЕН,Москва,2011.</w:t>
            </w:r>
          </w:p>
        </w:tc>
      </w:tr>
      <w:tr w:rsidR="00811863" w:rsidRPr="004F68F1">
        <w:trPr>
          <w:trHeight w:hRule="exact" w:val="3566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6" w:after="0" w:line="233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88" w:after="0" w:line="26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Родная страна и страна/страны изучаемого языка. </w:t>
            </w:r>
            <w:proofErr w:type="gramStart"/>
            <w:r w:rsidRPr="004F68F1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Их географическое </w:t>
            </w:r>
            <w:r w:rsidRPr="004F68F1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 xml:space="preserve">положение, столицы, достопримечательности, культурные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102"/>
                <w:sz w:val="14"/>
                <w:lang w:val="ru-RU"/>
              </w:rPr>
              <w:t>особенности (национальные праздники, традиции, обычаи)</w:t>
            </w:r>
            <w:proofErr w:type="gramEnd"/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6" w:after="0" w:line="233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6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18.04.2023 03.05.2023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6" w:after="0" w:line="254" w:lineRule="auto"/>
              <w:ind w:left="68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и монологическая речь;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и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стороны речи;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 знания и умения;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6" w:after="0" w:line="233" w:lineRule="auto"/>
              <w:jc w:val="center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6" w:after="0" w:line="250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учащихся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Student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Английский язык учебник для 5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общеобразовательных учреждений. Москва,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«Просвещение», 2011.</w:t>
            </w:r>
          </w:p>
          <w:p w:rsidR="00811863" w:rsidRPr="004F68F1" w:rsidRDefault="00082EE2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Рабочая тетрадь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Activity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Английский язык. Рабочая тетрадь к учебнику для 5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общеобразовательных учреждений. Москва, «Просвещение», 2011.</w:t>
            </w:r>
          </w:p>
          <w:p w:rsidR="00811863" w:rsidRPr="004F68F1" w:rsidRDefault="00082EE2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учителя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Teacher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чтения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Reader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Поурочные разработки по английскому языку к УМ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К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В.П.Кузовлева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Н.М.Лапа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Э.Ш.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Перегудовой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 «Английский язык»: 5 класс. – М.: ВАКО, 2011. – 224 с. (В помощь школьному учителю).</w:t>
            </w:r>
          </w:p>
          <w:p w:rsidR="00811863" w:rsidRPr="004F68F1" w:rsidRDefault="00082EE2">
            <w:pPr>
              <w:autoSpaceDE w:val="0"/>
              <w:autoSpaceDN w:val="0"/>
              <w:spacing w:before="18" w:after="0" w:line="25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Тематическое и поурочное планирование по английскому языку к учебнику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В.П.Кузовлева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 “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” для 5 класса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общеоб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разовательных учреждений.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Е.Ю.Смиронова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А.В.Смирнов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(М.:Просвещение,2011) – методическое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пособие</w:t>
            </w:r>
            <w:proofErr w:type="gram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,Э</w:t>
            </w:r>
            <w:proofErr w:type="gram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КЗАМЕН,Москва,2011.</w:t>
            </w:r>
          </w:p>
        </w:tc>
      </w:tr>
      <w:tr w:rsidR="00811863" w:rsidRPr="004F68F1">
        <w:trPr>
          <w:trHeight w:hRule="exact" w:val="3414"/>
        </w:trPr>
        <w:tc>
          <w:tcPr>
            <w:tcW w:w="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11.</w:t>
            </w:r>
          </w:p>
        </w:tc>
        <w:tc>
          <w:tcPr>
            <w:tcW w:w="4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8" w:after="0" w:line="245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Выдающиеся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людиродной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страны и страны/стран изучаемого языка: писатели, поэты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45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04.05.2023 24.05.2023</w:t>
            </w:r>
          </w:p>
        </w:tc>
        <w:tc>
          <w:tcPr>
            <w:tcW w:w="1332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8" w:after="0" w:line="254" w:lineRule="auto"/>
              <w:ind w:left="68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диалогическая и 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монологическая речь;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аудирование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смысловое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чтение;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письменная речь; фонетическая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сторона речи;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орфография и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пунктуация;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лексическая и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грамматическая стороны речи;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социокультурные знания и умения;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47" w:lineRule="auto"/>
              <w:ind w:left="72"/>
            </w:pP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Письменный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контроль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 xml:space="preserve">;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тестирование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4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8" w:after="0" w:line="247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учащихся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Student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Английский язык учебник для 5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общеобразовательных учреждений. Москва,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«Просвещение», 2011.</w:t>
            </w:r>
          </w:p>
          <w:p w:rsidR="00811863" w:rsidRPr="004F68F1" w:rsidRDefault="00082EE2">
            <w:pPr>
              <w:autoSpaceDE w:val="0"/>
              <w:autoSpaceDN w:val="0"/>
              <w:spacing w:before="20" w:after="0" w:line="247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Рабочая тетрадь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Activity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Английский язык. Рабочая тетрадь к учебнику для 5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кл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. общеобразовательных учреждений. Москва,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«Просвещение», 2011.</w:t>
            </w:r>
          </w:p>
          <w:p w:rsidR="00811863" w:rsidRPr="004F68F1" w:rsidRDefault="00082EE2">
            <w:pPr>
              <w:autoSpaceDE w:val="0"/>
              <w:autoSpaceDN w:val="0"/>
              <w:spacing w:before="20" w:after="0" w:line="25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учителя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Teacher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’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s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Book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Книга для чтения (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Reader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)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Поурочные разработки по английскому языку к УМК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В.П.Кузовлева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Н.М.Лапа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Э.Ш.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Перегудовой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 «Английский язык»: 5 класс. – М.: ВАКО, 2011. – 224 с. (В помощь школьному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учителю).</w:t>
            </w:r>
          </w:p>
          <w:p w:rsidR="00811863" w:rsidRPr="004F68F1" w:rsidRDefault="00082EE2">
            <w:pPr>
              <w:autoSpaceDE w:val="0"/>
              <w:autoSpaceDN w:val="0"/>
              <w:spacing w:before="18" w:after="0" w:line="25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Тематическое и поурочное планирование по английскому языку к учебнику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В.П.Кузовлева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 и др. “</w:t>
            </w: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English</w:t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” для 5 класса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общеобразовательных учреждений.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Е.Ю.Смиронова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, </w:t>
            </w:r>
            <w:r w:rsidRPr="004F68F1">
              <w:rPr>
                <w:lang w:val="ru-RU"/>
              </w:rPr>
              <w:br/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А.В.Смирнов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 xml:space="preserve">. (М.:Просвещение,2011) – методическое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пособие</w:t>
            </w:r>
            <w:proofErr w:type="gramStart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,Э</w:t>
            </w:r>
            <w:proofErr w:type="gramEnd"/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КЗАМЕН,Москва,2011.</w:t>
            </w:r>
          </w:p>
        </w:tc>
      </w:tr>
    </w:tbl>
    <w:p w:rsidR="00811863" w:rsidRPr="004F68F1" w:rsidRDefault="00811863">
      <w:pPr>
        <w:autoSpaceDE w:val="0"/>
        <w:autoSpaceDN w:val="0"/>
        <w:spacing w:after="0" w:line="14" w:lineRule="exact"/>
        <w:rPr>
          <w:lang w:val="ru-RU"/>
        </w:rPr>
      </w:pPr>
    </w:p>
    <w:p w:rsidR="00811863" w:rsidRPr="004F68F1" w:rsidRDefault="00811863">
      <w:pPr>
        <w:rPr>
          <w:lang w:val="ru-RU"/>
        </w:rPr>
        <w:sectPr w:rsidR="00811863" w:rsidRPr="004F68F1">
          <w:pgSz w:w="16840" w:h="11900"/>
          <w:pgMar w:top="284" w:right="640" w:bottom="448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11863" w:rsidRPr="004F68F1" w:rsidRDefault="00811863">
      <w:pPr>
        <w:autoSpaceDE w:val="0"/>
        <w:autoSpaceDN w:val="0"/>
        <w:spacing w:after="66" w:line="220" w:lineRule="exact"/>
        <w:rPr>
          <w:lang w:val="ru-RU"/>
        </w:rPr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4838"/>
        <w:gridCol w:w="530"/>
        <w:gridCol w:w="1104"/>
        <w:gridCol w:w="1140"/>
        <w:gridCol w:w="7890"/>
      </w:tblGrid>
      <w:tr w:rsidR="00811863">
        <w:trPr>
          <w:trHeight w:hRule="exact" w:val="328"/>
        </w:trPr>
        <w:tc>
          <w:tcPr>
            <w:tcW w:w="48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78" w:after="0" w:line="230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w w:val="97"/>
                <w:sz w:val="16"/>
                <w:lang w:val="ru-RU"/>
              </w:rPr>
              <w:t>ОБЩЕЕ КОЛИЧЕСТВО ЧАСОВ ПО ПРОГРАММЕ</w:t>
            </w:r>
          </w:p>
        </w:tc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102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8</w:t>
            </w:r>
          </w:p>
        </w:tc>
        <w:tc>
          <w:tcPr>
            <w:tcW w:w="1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7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w w:val="97"/>
                <w:sz w:val="16"/>
              </w:rPr>
              <w:t>0</w:t>
            </w:r>
          </w:p>
        </w:tc>
        <w:tc>
          <w:tcPr>
            <w:tcW w:w="7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811863"/>
        </w:tc>
      </w:tr>
    </w:tbl>
    <w:p w:rsidR="00811863" w:rsidRDefault="00811863">
      <w:pPr>
        <w:autoSpaceDE w:val="0"/>
        <w:autoSpaceDN w:val="0"/>
        <w:spacing w:after="0" w:line="14" w:lineRule="exact"/>
      </w:pPr>
    </w:p>
    <w:p w:rsidR="00811863" w:rsidRDefault="00811863">
      <w:pPr>
        <w:sectPr w:rsidR="00811863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811863" w:rsidRDefault="00811863">
      <w:pPr>
        <w:autoSpaceDE w:val="0"/>
        <w:autoSpaceDN w:val="0"/>
        <w:spacing w:after="78" w:line="220" w:lineRule="exact"/>
      </w:pPr>
      <w:bookmarkStart w:id="0" w:name="_GoBack"/>
      <w:bookmarkEnd w:id="0"/>
    </w:p>
    <w:p w:rsidR="00811863" w:rsidRDefault="00082EE2">
      <w:pPr>
        <w:autoSpaceDE w:val="0"/>
        <w:autoSpaceDN w:val="0"/>
        <w:spacing w:after="32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ПОУРОЧНО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Е ПЛАНИРОВАНИЕ </w:t>
      </w: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44"/>
        <w:gridCol w:w="734"/>
        <w:gridCol w:w="1620"/>
        <w:gridCol w:w="1668"/>
        <w:gridCol w:w="1236"/>
        <w:gridCol w:w="1874"/>
      </w:tblGrid>
      <w:tr w:rsidR="00811863">
        <w:trPr>
          <w:trHeight w:hRule="exact" w:val="492"/>
        </w:trPr>
        <w:tc>
          <w:tcPr>
            <w:tcW w:w="5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№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п/п</w:t>
            </w:r>
          </w:p>
        </w:tc>
        <w:tc>
          <w:tcPr>
            <w:tcW w:w="28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Тема урока</w:t>
            </w:r>
          </w:p>
        </w:tc>
        <w:tc>
          <w:tcPr>
            <w:tcW w:w="40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Дата </w:t>
            </w:r>
            <w:r>
              <w:br/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изучения</w:t>
            </w:r>
          </w:p>
        </w:tc>
        <w:tc>
          <w:tcPr>
            <w:tcW w:w="18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Виды, формы контроля</w:t>
            </w:r>
          </w:p>
        </w:tc>
      </w:tr>
      <w:tr w:rsidR="00811863">
        <w:trPr>
          <w:trHeight w:hRule="exact" w:val="828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63" w:rsidRDefault="0081186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63" w:rsidRDefault="00811863"/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 xml:space="preserve">всего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контрольные работы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</w:rPr>
              <w:t>практические работы</w:t>
            </w: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63" w:rsidRDefault="00811863"/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11863" w:rsidRDefault="00811863"/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Знакомство. Новая лексика.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01.09.2022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150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78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Настоящее простое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время. Развитие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грамматических навыков говорения.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05.09.2022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Простое прошедшее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время. Правильные и неправильные глаголы.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06.09.2022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Обучение монологу.</w:t>
            </w:r>
          </w:p>
          <w:p w:rsidR="00811863" w:rsidRPr="004F68F1" w:rsidRDefault="00082E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Простое будущее время.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08.09.2022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Урок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чтения.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12.09.2022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144"/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 меня появился новый друг.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диалогу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13.09.2022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изученного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15.09.2022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11863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 над проектом.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19.09.2022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самооценка;</w:t>
            </w:r>
          </w:p>
        </w:tc>
      </w:tr>
      <w:tr w:rsidR="00811863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Презентация проектов.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20.09.2022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самооценка;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работа №1 по теме "Давайте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познакомимся".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22.09.2022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811863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100" w:after="0" w:line="271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Правила. Новая лексика. Модальные глаголы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must</w:t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,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should</w:t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26.09.2022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Модальный глагол have to.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27.09.2022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Модальные глаголы may(might),must.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29.09.2022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/>
              <w:ind w:left="72" w:right="144"/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Правила поведения в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Интернете с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незнакомцами.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монологу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03.10.2022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11863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Урок чтения.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04.10.2022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</w:tbl>
    <w:p w:rsidR="00811863" w:rsidRDefault="00811863">
      <w:pPr>
        <w:autoSpaceDE w:val="0"/>
        <w:autoSpaceDN w:val="0"/>
        <w:spacing w:after="0" w:line="14" w:lineRule="exact"/>
      </w:pPr>
    </w:p>
    <w:p w:rsidR="00811863" w:rsidRDefault="00811863">
      <w:pPr>
        <w:sectPr w:rsidR="00811863">
          <w:pgSz w:w="11900" w:h="16840"/>
          <w:pgMar w:top="298" w:right="650" w:bottom="448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11863" w:rsidRDefault="0081186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44"/>
        <w:gridCol w:w="734"/>
        <w:gridCol w:w="1620"/>
        <w:gridCol w:w="1668"/>
        <w:gridCol w:w="1236"/>
        <w:gridCol w:w="1874"/>
      </w:tblGrid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Лексико-грамматические упражнения.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06.10.2022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Обучение диалогической речи.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10.10.2022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изученного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11.10.2022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Тестирование;</w:t>
            </w:r>
          </w:p>
        </w:tc>
      </w:tr>
      <w:tr w:rsidR="00811863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 над проектом.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13.10.2022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самооценка;</w:t>
            </w:r>
          </w:p>
        </w:tc>
      </w:tr>
      <w:tr w:rsidR="00811863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Презентация проектов.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17.10.2022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самооценка;</w:t>
            </w:r>
          </w:p>
        </w:tc>
      </w:tr>
      <w:tr w:rsidR="00811863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</w:t>
            </w:r>
          </w:p>
        </w:tc>
        <w:tc>
          <w:tcPr>
            <w:tcW w:w="28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100" w:after="0" w:line="271" w:lineRule="auto"/>
              <w:ind w:left="72" w:right="288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Контрольная работа по теме "Правила вокруг нас"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18.10.2022</w:t>
            </w:r>
          </w:p>
        </w:tc>
        <w:tc>
          <w:tcPr>
            <w:tcW w:w="18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71" w:lineRule="auto"/>
              <w:ind w:left="72" w:right="720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Добровольные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помощники. Новая лексика.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20.10.2022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Школьные новости.</w:t>
            </w:r>
          </w:p>
          <w:p w:rsidR="00811863" w:rsidRPr="004F68F1" w:rsidRDefault="00082EE2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Настоящее совершенное время.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24.10.2022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Лексико-грамматические упражнения.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25.10.2022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11863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Обучение монологу.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27.10.2022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Слова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yet</w:t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just</w:t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,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already</w:t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.</w:t>
            </w:r>
          </w:p>
          <w:p w:rsidR="00811863" w:rsidRPr="004F68F1" w:rsidRDefault="00082EE2">
            <w:pPr>
              <w:autoSpaceDE w:val="0"/>
              <w:autoSpaceDN w:val="0"/>
              <w:spacing w:before="70" w:after="0" w:line="262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Развитие грамматических навыков говорения.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07.11.2022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Урок чтения.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08.11.2022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Что новенького?</w:t>
            </w:r>
          </w:p>
          <w:p w:rsidR="00811863" w:rsidRDefault="00082EE2">
            <w:pPr>
              <w:autoSpaceDE w:val="0"/>
              <w:autoSpaceDN w:val="0"/>
              <w:spacing w:before="72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Обучение диалогу.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10.11.2022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изученного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14.11.2022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11863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 над проектом.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15.11.2022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самопроверка;</w:t>
            </w:r>
          </w:p>
        </w:tc>
      </w:tr>
      <w:tr w:rsidR="00811863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Презентация проектов.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17.11.2022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самопроверка;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работа по теме "Помогать людям </w:t>
            </w:r>
            <w:proofErr w:type="gramStart"/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-в</w:t>
            </w:r>
            <w:proofErr w:type="gramEnd"/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есело".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21.11.2022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811863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33.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Знакомство с Уэльсом.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22.11.2022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34.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71" w:lineRule="auto"/>
              <w:ind w:left="72" w:right="115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Порядок слов в английском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предложении.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24.11.2022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</w:tbl>
    <w:p w:rsidR="00811863" w:rsidRDefault="00811863">
      <w:pPr>
        <w:autoSpaceDE w:val="0"/>
        <w:autoSpaceDN w:val="0"/>
        <w:spacing w:after="0" w:line="14" w:lineRule="exact"/>
      </w:pPr>
    </w:p>
    <w:p w:rsidR="00811863" w:rsidRDefault="00811863">
      <w:pPr>
        <w:sectPr w:rsidR="00811863">
          <w:pgSz w:w="11900" w:h="16840"/>
          <w:pgMar w:top="284" w:right="650" w:bottom="4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11863" w:rsidRDefault="0081186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44"/>
        <w:gridCol w:w="734"/>
        <w:gridCol w:w="1620"/>
        <w:gridCol w:w="1668"/>
        <w:gridCol w:w="1236"/>
        <w:gridCol w:w="1874"/>
      </w:tblGrid>
      <w:tr w:rsidR="00811863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35.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/>
              <w:ind w:left="72" w:right="288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Настоящее длительное время. Лексико -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грамматические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упражнения.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28.11.2022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36.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71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Настоящее простое время вместо настоящего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длительного времени.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29.11.2022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71" w:lineRule="auto"/>
              <w:ind w:left="72" w:right="288"/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Интересные события в Северной Ирландии.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монологу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01.12.2022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38.</w:t>
            </w:r>
          </w:p>
        </w:tc>
        <w:tc>
          <w:tcPr>
            <w:tcW w:w="28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 в настоящем времени.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05.12.2022</w:t>
            </w:r>
          </w:p>
        </w:tc>
        <w:tc>
          <w:tcPr>
            <w:tcW w:w="18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811863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39.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/>
              <w:ind w:left="72" w:right="432"/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Почему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Обан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-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интересное место для отдыха?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диалогу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06.12.2022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Урок чтения.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08.12.2022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изученного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12.12.2022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11863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 над проектом.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13.12.2022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самооценка;</w:t>
            </w:r>
          </w:p>
        </w:tc>
      </w:tr>
      <w:tr w:rsidR="00811863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43.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Презентация проектов.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15.12.2022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самооценка;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44.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Контрольная работа по теме "Каждый день и в выходные".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19.12.2022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45.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Назови свой любимый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праздник. Новая лексика.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20.12.2022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46.</w:t>
            </w:r>
          </w:p>
        </w:tc>
        <w:tc>
          <w:tcPr>
            <w:tcW w:w="28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Предлоги времени. Обучение монологу.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22.12.2022</w:t>
            </w:r>
          </w:p>
        </w:tc>
        <w:tc>
          <w:tcPr>
            <w:tcW w:w="18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Настоящее длительное и прошедшее длительное время.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26.12.2022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71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Лексико 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грамматические упражнения.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27.12.2022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49.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62" w:lineRule="auto"/>
              <w:ind w:left="72" w:right="288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Вопросы в прошедшем длительном времени.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29.12.2022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11863">
        <w:trPr>
          <w:trHeight w:hRule="exact" w:val="47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Обучение диалогу.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09.01.2023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</w:tbl>
    <w:p w:rsidR="00811863" w:rsidRDefault="00811863">
      <w:pPr>
        <w:autoSpaceDE w:val="0"/>
        <w:autoSpaceDN w:val="0"/>
        <w:spacing w:after="0" w:line="14" w:lineRule="exact"/>
      </w:pPr>
    </w:p>
    <w:p w:rsidR="00811863" w:rsidRDefault="00811863">
      <w:pPr>
        <w:sectPr w:rsidR="00811863">
          <w:pgSz w:w="11900" w:h="16840"/>
          <w:pgMar w:top="284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11863" w:rsidRDefault="0081186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44"/>
        <w:gridCol w:w="734"/>
        <w:gridCol w:w="1620"/>
        <w:gridCol w:w="1668"/>
        <w:gridCol w:w="1236"/>
        <w:gridCol w:w="1874"/>
      </w:tblGrid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Прошедшее длительное время и простое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прошедшее время.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10.01.2023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11863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Урок чтения.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12.01.2023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53.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Рождество и Новый год в России и в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англоговорящих странах.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16.01.2023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Практическая работа;</w:t>
            </w:r>
          </w:p>
        </w:tc>
      </w:tr>
      <w:tr w:rsidR="00811863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54.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изученного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17.01.2023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811863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55.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 над проектом.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19.01.2023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самопроверка;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56.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Защита проектов.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23.01.2023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самопроверка;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взаимопроверка;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"Мои любимые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праздники".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24.01.2023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62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Поездка в Лондон. Новая лексика.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26.01.2023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опрос;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59.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Прошедшее длительное время. Повторение.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30.01.2023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Настоящее совершенное время. Развитие навыков говорения.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31.01.2023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71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Лексико 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грамматические упражнения.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02.02.2023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Письменный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811863">
        <w:trPr>
          <w:trHeight w:hRule="exact" w:val="830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62.</w:t>
            </w:r>
          </w:p>
        </w:tc>
        <w:tc>
          <w:tcPr>
            <w:tcW w:w="28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Музеи Йорка. Обучение монологу.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06.02.2023</w:t>
            </w:r>
          </w:p>
        </w:tc>
        <w:tc>
          <w:tcPr>
            <w:tcW w:w="18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63.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 в прошлом. Повторение.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07.02.2023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11863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64.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Урок чтения.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09.02.2023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65.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71" w:lineRule="auto"/>
              <w:ind w:left="72" w:right="144"/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Лучшее место, в котором ты побывал.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Обучение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r>
              <w:br/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диалогу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13.02.2023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114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66.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71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Лексико 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грамматические упражнеия.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14.02.2023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</w:tbl>
    <w:p w:rsidR="00811863" w:rsidRDefault="00811863">
      <w:pPr>
        <w:autoSpaceDE w:val="0"/>
        <w:autoSpaceDN w:val="0"/>
        <w:spacing w:after="0" w:line="14" w:lineRule="exact"/>
      </w:pPr>
    </w:p>
    <w:p w:rsidR="00811863" w:rsidRDefault="00811863">
      <w:pPr>
        <w:sectPr w:rsidR="00811863">
          <w:pgSz w:w="11900" w:h="16840"/>
          <w:pgMar w:top="284" w:right="650" w:bottom="662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11863" w:rsidRDefault="0081186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44"/>
        <w:gridCol w:w="734"/>
        <w:gridCol w:w="1620"/>
        <w:gridCol w:w="1668"/>
        <w:gridCol w:w="1236"/>
        <w:gridCol w:w="1874"/>
      </w:tblGrid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изученного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16.02.2023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71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811863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Работа над </w:t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проектом.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20.02.2023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самопроверка;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69.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Защита проектов.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21.02.2023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самопроверка;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взаимопроверка;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proofErr w:type="spellStart"/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теме</w:t>
            </w:r>
            <w:proofErr w:type="gramStart"/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"П</w:t>
            </w:r>
            <w:proofErr w:type="gramEnd"/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утешествие</w:t>
            </w:r>
            <w:proofErr w:type="spellEnd"/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 в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Англию".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23.02.2023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811863">
        <w:trPr>
          <w:trHeight w:hRule="exact" w:val="1166"/>
        </w:trPr>
        <w:tc>
          <w:tcPr>
            <w:tcW w:w="57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71.</w:t>
            </w:r>
          </w:p>
        </w:tc>
        <w:tc>
          <w:tcPr>
            <w:tcW w:w="284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71" w:lineRule="auto"/>
              <w:ind w:left="72" w:right="288"/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Готовимся к поездке по Великобритании.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Новая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лексика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27.02.2023</w:t>
            </w:r>
          </w:p>
        </w:tc>
        <w:tc>
          <w:tcPr>
            <w:tcW w:w="187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Настоящее длительное время в значении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будущего действия. 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28.02.2023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73.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Знакомство с оборотом to be going to do.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02.03.2023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74.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71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Будущее простое время. </w:t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Развитие навыков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говорения.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06.03.2023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75.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Поездка мечты. Обучение монологу.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07.03.2023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76.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57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Действия в будущем. повторение.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09.03.2023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71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Лексико 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грамматические упражнения.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13.03.2023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11863">
        <w:trPr>
          <w:trHeight w:hRule="exact" w:val="49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Урок чтения.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14.03.2023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100" w:after="0" w:line="230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79.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Морское путешествие. Обучение диалогу.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16.03.2023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изученного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20.03.2023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71" w:lineRule="auto"/>
              <w:ind w:left="156" w:right="144" w:hanging="156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Устный опрос; письменный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контроль;</w:t>
            </w:r>
          </w:p>
        </w:tc>
      </w:tr>
      <w:tr w:rsidR="00811863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 над проектом.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21.03.2023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самопроверка;</w:t>
            </w:r>
          </w:p>
        </w:tc>
      </w:tr>
      <w:tr w:rsidR="00811863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Защита проектов.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23.03.2023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самопроверка;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взаимопроверка;</w:t>
            </w:r>
          </w:p>
        </w:tc>
      </w:tr>
    </w:tbl>
    <w:p w:rsidR="00811863" w:rsidRDefault="00811863">
      <w:pPr>
        <w:autoSpaceDE w:val="0"/>
        <w:autoSpaceDN w:val="0"/>
        <w:spacing w:after="0" w:line="14" w:lineRule="exact"/>
      </w:pPr>
    </w:p>
    <w:p w:rsidR="00811863" w:rsidRDefault="00811863">
      <w:pPr>
        <w:sectPr w:rsidR="00811863">
          <w:pgSz w:w="11900" w:h="16840"/>
          <w:pgMar w:top="284" w:right="650" w:bottom="83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11863" w:rsidRDefault="0081186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44"/>
        <w:gridCol w:w="734"/>
        <w:gridCol w:w="1620"/>
        <w:gridCol w:w="1668"/>
        <w:gridCol w:w="1236"/>
        <w:gridCol w:w="1874"/>
      </w:tblGrid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83.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71" w:lineRule="auto"/>
              <w:ind w:left="72" w:right="288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Контрольная работа по теме "Мои будущие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каникулы".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03.04.2023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Контрольная работа;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84.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Виды Лондона. Новая лексика.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04.04.2023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85.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Тур по Лондону.</w:t>
            </w:r>
          </w:p>
          <w:p w:rsidR="00811863" w:rsidRPr="004F68F1" w:rsidRDefault="00082EE2">
            <w:pPr>
              <w:autoSpaceDE w:val="0"/>
              <w:autoSpaceDN w:val="0"/>
              <w:spacing w:before="70" w:after="0" w:line="230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Обучение монологу.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06.04.2023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1166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86.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71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Лексико 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грамматические упражнения.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10.04.2023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30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Известные люди.</w:t>
            </w:r>
          </w:p>
          <w:p w:rsidR="00811863" w:rsidRPr="004F68F1" w:rsidRDefault="00082EE2">
            <w:pPr>
              <w:autoSpaceDE w:val="0"/>
              <w:autoSpaceDN w:val="0"/>
              <w:spacing w:before="70" w:after="0" w:line="262" w:lineRule="auto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Повторение прошедшего </w:t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простого времени.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11.04.2023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11863">
        <w:trPr>
          <w:trHeight w:hRule="exact" w:val="11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71" w:lineRule="auto"/>
              <w:ind w:left="72" w:right="576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Тематические парки, развлечения. Новая лексика.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13.04.2023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>
        <w:trPr>
          <w:trHeight w:hRule="exact" w:val="492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89.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Урок чтения.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17.04.2023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</w:t>
            </w:r>
          </w:p>
        </w:tc>
      </w:tr>
      <w:tr w:rsidR="00811863" w:rsidRPr="004F68F1">
        <w:trPr>
          <w:trHeight w:hRule="exact" w:val="150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90.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71" w:lineRule="auto"/>
              <w:ind w:left="72" w:right="720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Твое путешествие в Лондон. Обучение диалогу.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18.04.2023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/>
              <w:ind w:left="72" w:right="144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Устный опрос; тренировка в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диалогическом общении;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91.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изученного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20.04.2023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11863" w:rsidRPr="004F68F1">
        <w:trPr>
          <w:trHeight w:hRule="exact" w:val="217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92.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71" w:lineRule="auto"/>
              <w:ind w:left="72" w:right="100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Лексико -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грамматические упражнения.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24.04.2023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83" w:lineRule="auto"/>
              <w:ind w:left="7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Письменный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контроль;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выполнение </w:t>
            </w:r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лексик</w:t>
            </w:r>
            <w:proofErr w:type="gramStart"/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4F68F1">
              <w:rPr>
                <w:lang w:val="ru-RU"/>
              </w:rPr>
              <w:br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грамматических упражнений;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93.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Игра "Путешествие в Великобританию"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25.04.2023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14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Устный опрос; игра;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94.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изученного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27.04.2023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95.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Повторение изученного 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04.05.2023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96.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 над проектом.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08.05.2023 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самопроверка; </w:t>
            </w:r>
            <w:r>
              <w:br/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взаимопроверка;</w:t>
            </w:r>
          </w:p>
        </w:tc>
      </w:tr>
      <w:tr w:rsidR="00811863">
        <w:trPr>
          <w:trHeight w:hRule="exact" w:val="80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97.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 над проектом.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11.05.2023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самопроверка;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взаимопроверка;</w:t>
            </w:r>
          </w:p>
        </w:tc>
      </w:tr>
    </w:tbl>
    <w:p w:rsidR="00811863" w:rsidRDefault="00811863">
      <w:pPr>
        <w:autoSpaceDE w:val="0"/>
        <w:autoSpaceDN w:val="0"/>
        <w:spacing w:after="0" w:line="14" w:lineRule="exact"/>
      </w:pPr>
    </w:p>
    <w:p w:rsidR="00811863" w:rsidRDefault="00811863">
      <w:pPr>
        <w:sectPr w:rsidR="00811863">
          <w:pgSz w:w="11900" w:h="16840"/>
          <w:pgMar w:top="284" w:right="650" w:bottom="404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11863" w:rsidRDefault="00811863">
      <w:pPr>
        <w:autoSpaceDE w:val="0"/>
        <w:autoSpaceDN w:val="0"/>
        <w:spacing w:after="66" w:line="220" w:lineRule="exact"/>
      </w:pPr>
    </w:p>
    <w:tbl>
      <w:tblPr>
        <w:tblW w:w="0" w:type="auto"/>
        <w:tblInd w:w="6" w:type="dxa"/>
        <w:tblLayout w:type="fixed"/>
        <w:tblLook w:val="04A0" w:firstRow="1" w:lastRow="0" w:firstColumn="1" w:lastColumn="0" w:noHBand="0" w:noVBand="1"/>
      </w:tblPr>
      <w:tblGrid>
        <w:gridCol w:w="576"/>
        <w:gridCol w:w="2844"/>
        <w:gridCol w:w="734"/>
        <w:gridCol w:w="1620"/>
        <w:gridCol w:w="1668"/>
        <w:gridCol w:w="1236"/>
        <w:gridCol w:w="1874"/>
      </w:tblGrid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98.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Работа над проектом.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15.05.2023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самопроверка;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взаимопроверка;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99.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Защита проектов.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16.05.2023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Устный опрос; </w:t>
            </w:r>
            <w:r>
              <w:br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взаимопроверка;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100. 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Повторение изученного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18.05.2023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11863">
        <w:trPr>
          <w:trHeight w:hRule="exact" w:val="83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101. 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tabs>
                <w:tab w:val="left" w:pos="576"/>
              </w:tabs>
              <w:autoSpaceDE w:val="0"/>
              <w:autoSpaceDN w:val="0"/>
              <w:spacing w:before="98" w:after="0" w:line="262" w:lineRule="auto"/>
              <w:ind w:right="43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 xml:space="preserve">101. Итоговый контроль за </w:t>
            </w:r>
            <w:r w:rsidRPr="004F68F1">
              <w:rPr>
                <w:lang w:val="ru-RU"/>
              </w:rPr>
              <w:tab/>
            </w: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курс 5 класса.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22.05.2023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11863">
        <w:trPr>
          <w:trHeight w:hRule="exact" w:val="828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102. </w:t>
            </w:r>
          </w:p>
        </w:tc>
        <w:tc>
          <w:tcPr>
            <w:tcW w:w="2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tabs>
                <w:tab w:val="left" w:pos="156"/>
              </w:tabs>
              <w:autoSpaceDE w:val="0"/>
              <w:autoSpaceDN w:val="0"/>
              <w:spacing w:before="98" w:after="0" w:line="262" w:lineRule="auto"/>
              <w:ind w:right="288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 xml:space="preserve"> Повторение изученного </w:t>
            </w:r>
            <w:r>
              <w:tab/>
            </w:r>
            <w:r>
              <w:rPr>
                <w:rFonts w:ascii="Times New Roman" w:eastAsia="Times New Roman" w:hAnsi="Times New Roman"/>
                <w:color w:val="000000"/>
                <w:sz w:val="24"/>
              </w:rPr>
              <w:t>материала.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1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jc w:val="center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23.05.2023</w:t>
            </w:r>
          </w:p>
        </w:tc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62" w:lineRule="auto"/>
              <w:ind w:left="72" w:right="43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Письменный контроль;</w:t>
            </w:r>
          </w:p>
        </w:tc>
      </w:tr>
      <w:tr w:rsidR="00811863">
        <w:trPr>
          <w:trHeight w:hRule="exact" w:val="808"/>
        </w:trPr>
        <w:tc>
          <w:tcPr>
            <w:tcW w:w="34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Pr="004F68F1" w:rsidRDefault="00082EE2">
            <w:pPr>
              <w:autoSpaceDE w:val="0"/>
              <w:autoSpaceDN w:val="0"/>
              <w:spacing w:before="98" w:after="0" w:line="262" w:lineRule="auto"/>
              <w:ind w:left="72" w:right="432"/>
              <w:rPr>
                <w:lang w:val="ru-RU"/>
              </w:rPr>
            </w:pPr>
            <w:r w:rsidRPr="004F68F1">
              <w:rPr>
                <w:rFonts w:ascii="Times New Roman" w:eastAsia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4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811863" w:rsidRDefault="00082EE2">
            <w:pPr>
              <w:autoSpaceDE w:val="0"/>
              <w:autoSpaceDN w:val="0"/>
              <w:spacing w:before="98" w:after="0" w:line="230" w:lineRule="auto"/>
              <w:ind w:left="72"/>
            </w:pPr>
            <w:r>
              <w:rPr>
                <w:rFonts w:ascii="Times New Roman" w:eastAsia="Times New Roman" w:hAnsi="Times New Roman"/>
                <w:color w:val="000000"/>
                <w:sz w:val="24"/>
              </w:rPr>
              <w:t>0</w:t>
            </w:r>
          </w:p>
        </w:tc>
      </w:tr>
    </w:tbl>
    <w:p w:rsidR="00811863" w:rsidRDefault="00811863">
      <w:pPr>
        <w:autoSpaceDE w:val="0"/>
        <w:autoSpaceDN w:val="0"/>
        <w:spacing w:after="0" w:line="14" w:lineRule="exact"/>
      </w:pPr>
    </w:p>
    <w:p w:rsidR="00811863" w:rsidRDefault="00811863">
      <w:pPr>
        <w:sectPr w:rsidR="00811863">
          <w:pgSz w:w="11900" w:h="16840"/>
          <w:pgMar w:top="284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11863" w:rsidRDefault="00811863">
      <w:pPr>
        <w:autoSpaceDE w:val="0"/>
        <w:autoSpaceDN w:val="0"/>
        <w:spacing w:after="78" w:line="220" w:lineRule="exact"/>
      </w:pPr>
    </w:p>
    <w:p w:rsidR="00811863" w:rsidRDefault="00082EE2">
      <w:pPr>
        <w:autoSpaceDE w:val="0"/>
        <w:autoSpaceDN w:val="0"/>
        <w:spacing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УЧЕБНО-МЕТОДИЧЕСКОЕ ОБЕСПЕЧЕНИЕ ОБРАЗОВАТЕЛЬНОГО ПРОЦЕССА </w:t>
      </w:r>
    </w:p>
    <w:p w:rsidR="00811863" w:rsidRDefault="00082EE2">
      <w:pPr>
        <w:autoSpaceDE w:val="0"/>
        <w:autoSpaceDN w:val="0"/>
        <w:spacing w:before="346" w:after="0" w:line="230" w:lineRule="auto"/>
      </w:pPr>
      <w:r>
        <w:rPr>
          <w:rFonts w:ascii="Times New Roman" w:eastAsia="Times New Roman" w:hAnsi="Times New Roman"/>
          <w:b/>
          <w:color w:val="000000"/>
          <w:sz w:val="24"/>
        </w:rPr>
        <w:t>ОБЯЗАТЕЛЬНЫЕ УЧЕБНЫЕ МАТЕРИАЛЫ ДЛЯ УЧЕНИКА</w:t>
      </w:r>
    </w:p>
    <w:p w:rsidR="00811863" w:rsidRPr="004F68F1" w:rsidRDefault="00082EE2">
      <w:pPr>
        <w:autoSpaceDE w:val="0"/>
        <w:autoSpaceDN w:val="0"/>
        <w:spacing w:before="166" w:after="0" w:line="271" w:lineRule="auto"/>
        <w:ind w:right="576"/>
        <w:rPr>
          <w:lang w:val="ru-RU"/>
        </w:rPr>
      </w:pP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Кузовлев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В.П., Лапа Н.М., Костина И.Н. и другие. Английский язык. 5 класс. АО «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Издательств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о«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Просвещение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»;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Введите свой вариант:</w:t>
      </w:r>
    </w:p>
    <w:p w:rsidR="00811863" w:rsidRPr="004F68F1" w:rsidRDefault="00082EE2">
      <w:pPr>
        <w:autoSpaceDE w:val="0"/>
        <w:autoSpaceDN w:val="0"/>
        <w:spacing w:before="262" w:after="0" w:line="230" w:lineRule="auto"/>
        <w:rPr>
          <w:lang w:val="ru-RU"/>
        </w:rPr>
      </w:pP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>МЕТОДИЧЕСКИЕ МАТЕРИАЛЫ ДЛ</w:t>
      </w: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>Я УЧИТЕЛЯ</w:t>
      </w:r>
    </w:p>
    <w:p w:rsidR="00811863" w:rsidRPr="004F68F1" w:rsidRDefault="00082EE2">
      <w:pPr>
        <w:autoSpaceDE w:val="0"/>
        <w:autoSpaceDN w:val="0"/>
        <w:spacing w:before="166" w:after="0" w:line="262" w:lineRule="auto"/>
        <w:ind w:right="720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Книга для учащихся (</w:t>
      </w:r>
      <w:r>
        <w:rPr>
          <w:rFonts w:ascii="Times New Roman" w:eastAsia="Times New Roman" w:hAnsi="Times New Roman"/>
          <w:color w:val="000000"/>
          <w:sz w:val="24"/>
        </w:rPr>
        <w:t>Student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s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Book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) Английский язык учебник для 5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. общеобразовательных учреждений. Москва, «Просвещение», 2011.</w:t>
      </w:r>
    </w:p>
    <w:p w:rsidR="00811863" w:rsidRPr="004F68F1" w:rsidRDefault="00082EE2">
      <w:pPr>
        <w:autoSpaceDE w:val="0"/>
        <w:autoSpaceDN w:val="0"/>
        <w:spacing w:before="72" w:after="0" w:line="230" w:lineRule="auto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Рабочая тетрадь (</w:t>
      </w:r>
      <w:r>
        <w:rPr>
          <w:rFonts w:ascii="Times New Roman" w:eastAsia="Times New Roman" w:hAnsi="Times New Roman"/>
          <w:color w:val="000000"/>
          <w:sz w:val="24"/>
        </w:rPr>
        <w:t>Activity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Book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) Английский язык. Рабочая тетрадь к учебнику для 5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кл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11863" w:rsidRPr="004F68F1" w:rsidRDefault="00082EE2">
      <w:pPr>
        <w:autoSpaceDE w:val="0"/>
        <w:autoSpaceDN w:val="0"/>
        <w:spacing w:before="72" w:after="0" w:line="230" w:lineRule="auto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общеобразовательных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учреждений. Москва, «Просвещение», 2011.</w:t>
      </w:r>
    </w:p>
    <w:p w:rsidR="00811863" w:rsidRPr="004F68F1" w:rsidRDefault="00082EE2">
      <w:pPr>
        <w:autoSpaceDE w:val="0"/>
        <w:autoSpaceDN w:val="0"/>
        <w:spacing w:before="70" w:after="0" w:line="281" w:lineRule="auto"/>
        <w:ind w:right="144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Книга для учителя (</w:t>
      </w:r>
      <w:r>
        <w:rPr>
          <w:rFonts w:ascii="Times New Roman" w:eastAsia="Times New Roman" w:hAnsi="Times New Roman"/>
          <w:color w:val="000000"/>
          <w:sz w:val="24"/>
        </w:rPr>
        <w:t>Teacher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’</w:t>
      </w:r>
      <w:r>
        <w:rPr>
          <w:rFonts w:ascii="Times New Roman" w:eastAsia="Times New Roman" w:hAnsi="Times New Roman"/>
          <w:color w:val="000000"/>
          <w:sz w:val="24"/>
        </w:rPr>
        <w:t>s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</w:rPr>
        <w:t>Book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)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Книга для чтения (</w:t>
      </w:r>
      <w:r>
        <w:rPr>
          <w:rFonts w:ascii="Times New Roman" w:eastAsia="Times New Roman" w:hAnsi="Times New Roman"/>
          <w:color w:val="000000"/>
          <w:sz w:val="24"/>
        </w:rPr>
        <w:t>Reader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) </w:t>
      </w:r>
      <w:r w:rsidRPr="004F68F1">
        <w:rPr>
          <w:lang w:val="ru-RU"/>
        </w:rPr>
        <w:br/>
      </w:r>
      <w:r>
        <w:rPr>
          <w:rFonts w:ascii="Times New Roman" w:eastAsia="Times New Roman" w:hAnsi="Times New Roman"/>
          <w:color w:val="000000"/>
          <w:sz w:val="24"/>
        </w:rPr>
        <w:t>CD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-диски с записями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Поурочные разработки по английскому языку к УМК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В.П.Кузовлева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Н.М.Лапа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, Э.Ш.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Перегудовой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 «Английский язык»: 5 класс. – М.: В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АКО, 2011. – 224 с. (В помощь школьному учителю).</w:t>
      </w:r>
    </w:p>
    <w:p w:rsidR="00811863" w:rsidRPr="004F68F1" w:rsidRDefault="00082EE2">
      <w:pPr>
        <w:autoSpaceDE w:val="0"/>
        <w:autoSpaceDN w:val="0"/>
        <w:spacing w:before="70" w:after="0" w:line="262" w:lineRule="auto"/>
        <w:ind w:right="576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Тематическое и поурочное планирование по английскому языку к учебнику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В.П.Кузовлева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и др.“</w:t>
      </w:r>
      <w:r>
        <w:rPr>
          <w:rFonts w:ascii="Times New Roman" w:eastAsia="Times New Roman" w:hAnsi="Times New Roman"/>
          <w:color w:val="000000"/>
          <w:sz w:val="24"/>
        </w:rPr>
        <w:t>English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” для 5 класса общеобразовательных учреждений.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Е.Ю.Смиронова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, </w:t>
      </w:r>
      <w:proofErr w:type="spell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А.В.Смирнов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.</w:t>
      </w:r>
    </w:p>
    <w:p w:rsidR="00811863" w:rsidRPr="004F68F1" w:rsidRDefault="00082EE2">
      <w:pPr>
        <w:autoSpaceDE w:val="0"/>
        <w:autoSpaceDN w:val="0"/>
        <w:spacing w:before="70" w:after="0" w:line="230" w:lineRule="auto"/>
        <w:rPr>
          <w:lang w:val="ru-RU"/>
        </w:rPr>
      </w:pP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(М.:Просвещение,2011) –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методическое пособие</w:t>
      </w:r>
      <w:proofErr w:type="gramStart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,Э</w:t>
      </w:r>
      <w:proofErr w:type="gram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КЗАМЕН,Москва,2011.</w:t>
      </w:r>
    </w:p>
    <w:p w:rsidR="00811863" w:rsidRPr="004F68F1" w:rsidRDefault="00082EE2">
      <w:pPr>
        <w:autoSpaceDE w:val="0"/>
        <w:autoSpaceDN w:val="0"/>
        <w:spacing w:before="262" w:after="0" w:line="230" w:lineRule="auto"/>
        <w:rPr>
          <w:lang w:val="ru-RU"/>
        </w:rPr>
      </w:pP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>ЦИФРОВЫЕ ОБРАЗОВАТЕЛЬНЫЕ РЕСУРСЫ И РЕСУРСЫ СЕТИ ИНТЕРНЕТ</w:t>
      </w:r>
    </w:p>
    <w:p w:rsidR="00811863" w:rsidRPr="004F68F1" w:rsidRDefault="00082EE2">
      <w:pPr>
        <w:autoSpaceDE w:val="0"/>
        <w:autoSpaceDN w:val="0"/>
        <w:spacing w:before="166" w:after="0" w:line="230" w:lineRule="auto"/>
        <w:rPr>
          <w:lang w:val="ru-RU"/>
        </w:rPr>
      </w:pPr>
      <w:proofErr w:type="spellStart"/>
      <w:r>
        <w:rPr>
          <w:rFonts w:ascii="Times New Roman" w:eastAsia="Times New Roman" w:hAnsi="Times New Roman"/>
          <w:color w:val="000000"/>
          <w:sz w:val="24"/>
        </w:rPr>
        <w:t>nsportal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infourok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.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ru</w:t>
      </w:r>
      <w:proofErr w:type="spellEnd"/>
    </w:p>
    <w:p w:rsidR="00811863" w:rsidRPr="004F68F1" w:rsidRDefault="00811863">
      <w:pPr>
        <w:rPr>
          <w:lang w:val="ru-RU"/>
        </w:rPr>
        <w:sectPr w:rsidR="00811863" w:rsidRPr="004F68F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811863" w:rsidRPr="004F68F1" w:rsidRDefault="00811863">
      <w:pPr>
        <w:autoSpaceDE w:val="0"/>
        <w:autoSpaceDN w:val="0"/>
        <w:spacing w:after="78" w:line="220" w:lineRule="exact"/>
        <w:rPr>
          <w:lang w:val="ru-RU"/>
        </w:rPr>
      </w:pPr>
    </w:p>
    <w:p w:rsidR="00811863" w:rsidRPr="004F68F1" w:rsidRDefault="00082EE2">
      <w:pPr>
        <w:autoSpaceDE w:val="0"/>
        <w:autoSpaceDN w:val="0"/>
        <w:spacing w:after="0" w:line="230" w:lineRule="auto"/>
        <w:rPr>
          <w:lang w:val="ru-RU"/>
        </w:rPr>
      </w:pP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>МАТЕРИАЛЬНО-ТЕХНИЧЕСКОЕ ОБЕСПЕЧЕНИЕ ОБРАЗОВАТЕЛЬНОГО ПРОЦЕССА</w:t>
      </w:r>
    </w:p>
    <w:p w:rsidR="00811863" w:rsidRPr="004F68F1" w:rsidRDefault="00082EE2">
      <w:pPr>
        <w:autoSpaceDE w:val="0"/>
        <w:autoSpaceDN w:val="0"/>
        <w:spacing w:before="346" w:after="0" w:line="300" w:lineRule="auto"/>
        <w:ind w:right="5760"/>
        <w:rPr>
          <w:lang w:val="ru-RU"/>
        </w:rPr>
      </w:pP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УЧЕБНОЕ ОБОРУДОВАНИЕ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интерак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тивная доска (</w:t>
      </w:r>
      <w:proofErr w:type="spellStart"/>
      <w:r>
        <w:rPr>
          <w:rFonts w:ascii="Times New Roman" w:eastAsia="Times New Roman" w:hAnsi="Times New Roman"/>
          <w:color w:val="000000"/>
          <w:sz w:val="24"/>
        </w:rPr>
        <w:t>smartboard</w:t>
      </w:r>
      <w:proofErr w:type="spellEnd"/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) - телевизор,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ноутбук</w:t>
      </w:r>
    </w:p>
    <w:p w:rsidR="00811863" w:rsidRPr="004F68F1" w:rsidRDefault="00082EE2">
      <w:pPr>
        <w:autoSpaceDE w:val="0"/>
        <w:autoSpaceDN w:val="0"/>
        <w:spacing w:before="262" w:after="0" w:line="300" w:lineRule="auto"/>
        <w:ind w:right="3024"/>
        <w:rPr>
          <w:lang w:val="ru-RU"/>
        </w:rPr>
      </w:pPr>
      <w:r w:rsidRPr="004F68F1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ОБОРУДОВАНИЕ ДЛЯ ПРОВЕДЕНИЯ ПРАКТИЧЕСКИХ РАБОТ </w:t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 xml:space="preserve">интерактивная доска, </w:t>
      </w:r>
      <w:r w:rsidRPr="004F68F1">
        <w:rPr>
          <w:lang w:val="ru-RU"/>
        </w:rPr>
        <w:br/>
      </w:r>
      <w:r w:rsidRPr="004F68F1">
        <w:rPr>
          <w:rFonts w:ascii="Times New Roman" w:eastAsia="Times New Roman" w:hAnsi="Times New Roman"/>
          <w:color w:val="000000"/>
          <w:sz w:val="24"/>
          <w:lang w:val="ru-RU"/>
        </w:rPr>
        <w:t>ноутбук ученический</w:t>
      </w:r>
    </w:p>
    <w:p w:rsidR="00811863" w:rsidRPr="004F68F1" w:rsidRDefault="00811863">
      <w:pPr>
        <w:rPr>
          <w:lang w:val="ru-RU"/>
        </w:rPr>
        <w:sectPr w:rsidR="00811863" w:rsidRPr="004F68F1">
          <w:pgSz w:w="11900" w:h="16840"/>
          <w:pgMar w:top="298" w:right="650" w:bottom="1440" w:left="666" w:header="720" w:footer="720" w:gutter="0"/>
          <w:cols w:space="720" w:equalWidth="0">
            <w:col w:w="10584" w:space="0"/>
          </w:cols>
          <w:docGrid w:linePitch="360"/>
        </w:sectPr>
      </w:pPr>
    </w:p>
    <w:p w:rsidR="00082EE2" w:rsidRPr="004F68F1" w:rsidRDefault="00082EE2">
      <w:pPr>
        <w:rPr>
          <w:lang w:val="ru-RU"/>
        </w:rPr>
      </w:pPr>
    </w:p>
    <w:sectPr w:rsidR="00082EE2" w:rsidRPr="004F68F1" w:rsidSect="00034616">
      <w:pgSz w:w="11900" w:h="16840"/>
      <w:pgMar w:top="1440" w:right="1440" w:bottom="1440" w:left="1440" w:header="720" w:footer="720" w:gutter="0"/>
      <w:cols w:space="720" w:equalWidth="0">
        <w:col w:w="10584" w:space="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082EE2"/>
    <w:rsid w:val="0015074B"/>
    <w:rsid w:val="0029639D"/>
    <w:rsid w:val="00326F90"/>
    <w:rsid w:val="004F68F1"/>
    <w:rsid w:val="00811863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92EB3D-2C0E-4EDD-93D6-EBD93DD45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30</Pages>
  <Words>9241</Words>
  <Characters>52677</Characters>
  <Application>Microsoft Office Word</Application>
  <DocSecurity>0</DocSecurity>
  <Lines>438</Lines>
  <Paragraphs>123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61795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школа</cp:lastModifiedBy>
  <cp:revision>2</cp:revision>
  <dcterms:created xsi:type="dcterms:W3CDTF">2013-12-23T23:15:00Z</dcterms:created>
  <dcterms:modified xsi:type="dcterms:W3CDTF">2022-12-11T15:42:00Z</dcterms:modified>
  <cp:category/>
</cp:coreProperties>
</file>